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12F" w:rsidRDefault="00F700A6" w:rsidP="00F700A6">
      <w:pPr>
        <w:pStyle w:val="Heading1"/>
      </w:pPr>
      <w:r>
        <w:t>Uniqueness</w:t>
      </w:r>
    </w:p>
    <w:p w:rsidR="008E6C57" w:rsidRDefault="008E6C57" w:rsidP="008E6C57">
      <w:pPr>
        <w:pStyle w:val="Heading2"/>
      </w:pPr>
      <w:r>
        <w:lastRenderedPageBreak/>
        <w:t>2AC</w:t>
      </w:r>
    </w:p>
    <w:p w:rsidR="008E6C57" w:rsidRDefault="008E6C57" w:rsidP="008E6C57">
      <w:pPr>
        <w:pStyle w:val="Heading4"/>
      </w:pPr>
      <w:r>
        <w:t xml:space="preserve">Demographics don’t doom Trump. </w:t>
      </w:r>
    </w:p>
    <w:p w:rsidR="008E6C57" w:rsidRPr="00AA58BA" w:rsidRDefault="008E6C57" w:rsidP="008E6C57">
      <w:pPr>
        <w:rPr>
          <w:sz w:val="16"/>
        </w:rPr>
      </w:pPr>
      <w:r w:rsidRPr="00AA58BA">
        <w:rPr>
          <w:rStyle w:val="StyleStyleBold12pt"/>
        </w:rPr>
        <w:t>Al-</w:t>
      </w:r>
      <w:proofErr w:type="spellStart"/>
      <w:r w:rsidRPr="00AA58BA">
        <w:rPr>
          <w:rStyle w:val="StyleStyleBold12pt"/>
        </w:rPr>
        <w:t>Gharbi</w:t>
      </w:r>
      <w:proofErr w:type="spellEnd"/>
      <w:r w:rsidRPr="00AA58BA">
        <w:rPr>
          <w:rStyle w:val="StyleStyleBold12pt"/>
        </w:rPr>
        <w:t xml:space="preserve"> 5-29</w:t>
      </w:r>
      <w:r w:rsidRPr="00AA58BA">
        <w:rPr>
          <w:sz w:val="16"/>
        </w:rPr>
        <w:t xml:space="preserve">-16. [Musa, Paul F. </w:t>
      </w:r>
      <w:proofErr w:type="spellStart"/>
      <w:r w:rsidRPr="00AA58BA">
        <w:rPr>
          <w:sz w:val="16"/>
        </w:rPr>
        <w:t>Lazarsfeld</w:t>
      </w:r>
      <w:proofErr w:type="spellEnd"/>
      <w:r w:rsidRPr="00AA58BA">
        <w:rPr>
          <w:sz w:val="16"/>
        </w:rPr>
        <w:t xml:space="preserve"> Fellow in Sociology at Columbia University, "We may be just this screwed: Donald Trump has an easier path to victory than you think" Salon -- www.salon.com/2016/05/29/we_may_be_just_this_screwed_donald_trump_has_an_easier_path_to_victory_than_you_think/]</w:t>
      </w:r>
    </w:p>
    <w:p w:rsidR="008E6C57" w:rsidRPr="00AA58BA" w:rsidRDefault="008E6C57" w:rsidP="008E6C57">
      <w:pPr>
        <w:rPr>
          <w:sz w:val="16"/>
        </w:rPr>
      </w:pPr>
      <w:r w:rsidRPr="00AA58BA">
        <w:rPr>
          <w:sz w:val="16"/>
        </w:rPr>
        <w:t xml:space="preserve">Exacerbating this trend is something I call “negative </w:t>
      </w:r>
      <w:proofErr w:type="spellStart"/>
      <w:r w:rsidRPr="00AA58BA">
        <w:rPr>
          <w:sz w:val="16"/>
        </w:rPr>
        <w:t>intersectionality</w:t>
      </w:r>
      <w:proofErr w:type="spellEnd"/>
      <w:r w:rsidRPr="00AA58BA">
        <w:rPr>
          <w:sz w:val="16"/>
        </w:rPr>
        <w:t xml:space="preserve">”: progressives have done a great job framing racial inequality, feminism and LGBTQ rights as part of the same basic struggle. However, this association works both ways. </w:t>
      </w:r>
      <w:r w:rsidRPr="00AA58BA">
        <w:rPr>
          <w:rStyle w:val="StyleBoldUnderline"/>
        </w:rPr>
        <w:t>Accusations of misogyny</w:t>
      </w:r>
      <w:r w:rsidRPr="00AA58BA">
        <w:rPr>
          <w:sz w:val="16"/>
        </w:rPr>
        <w:t xml:space="preserve">, for instance, </w:t>
      </w:r>
      <w:r w:rsidRPr="00AA58BA">
        <w:rPr>
          <w:rStyle w:val="StyleBoldUnderline"/>
        </w:rPr>
        <w:t>are</w:t>
      </w:r>
      <w:r w:rsidRPr="00AA58BA">
        <w:rPr>
          <w:sz w:val="16"/>
        </w:rPr>
        <w:t xml:space="preserve"> often </w:t>
      </w:r>
      <w:r w:rsidRPr="00AA58BA">
        <w:rPr>
          <w:rStyle w:val="StyleBoldUnderline"/>
        </w:rPr>
        <w:t>heard in the context of a fundamentally anti-white, anti-Christian culture war</w:t>
      </w:r>
      <w:r w:rsidRPr="00AA58BA">
        <w:rPr>
          <w:sz w:val="16"/>
        </w:rPr>
        <w:t>—</w:t>
      </w:r>
      <w:r w:rsidRPr="00AA58BA">
        <w:rPr>
          <w:rStyle w:val="StyleBoldUnderline"/>
        </w:rPr>
        <w:t>a z</w:t>
      </w:r>
      <w:r w:rsidRPr="00AA58BA">
        <w:rPr>
          <w:sz w:val="16"/>
        </w:rPr>
        <w:t xml:space="preserve">ero-sum </w:t>
      </w:r>
      <w:r w:rsidRPr="00AA58BA">
        <w:rPr>
          <w:rStyle w:val="StyleBoldUnderline"/>
        </w:rPr>
        <w:t xml:space="preserve">campaign waged against ordinary hard-working Americans by condescending </w:t>
      </w:r>
      <w:r w:rsidRPr="00AA58BA">
        <w:rPr>
          <w:sz w:val="16"/>
        </w:rPr>
        <w:t xml:space="preserve">and politically correct </w:t>
      </w:r>
      <w:r w:rsidRPr="00AA58BA">
        <w:rPr>
          <w:rStyle w:val="StyleBoldUnderline"/>
        </w:rPr>
        <w:t>liberal elites</w:t>
      </w:r>
      <w:r w:rsidRPr="00AA58BA">
        <w:rPr>
          <w:sz w:val="16"/>
        </w:rPr>
        <w:t xml:space="preserve">. As a result, </w:t>
      </w:r>
      <w:r w:rsidRPr="00AA58BA">
        <w:rPr>
          <w:rStyle w:val="StyleBoldUnderline"/>
        </w:rPr>
        <w:t>many conservative white women who may be disturbed by Trump’s remarks would simultaneously feel antipathy toward liberals when they encounter a pro-Clinton ad that highlights those comments</w:t>
      </w:r>
      <w:r w:rsidRPr="00AA58BA">
        <w:rPr>
          <w:sz w:val="16"/>
        </w:rPr>
        <w:t xml:space="preserve">. </w:t>
      </w:r>
      <w:r w:rsidRPr="009142C1">
        <w:rPr>
          <w:rStyle w:val="StyleBoldUnderline"/>
        </w:rPr>
        <w:t>Some may even come to view Trump more sympathetically</w:t>
      </w:r>
      <w:r w:rsidRPr="00AA58BA">
        <w:rPr>
          <w:sz w:val="16"/>
        </w:rPr>
        <w:t xml:space="preserve"> if Democrats attempt to paint him as anti-woman or anti-minority. </w:t>
      </w:r>
      <w:r w:rsidRPr="00DF67F8">
        <w:rPr>
          <w:rStyle w:val="StyleBoldUnderline"/>
          <w:highlight w:val="cyan"/>
        </w:rPr>
        <w:t>If Clinton thinks she can criticize Trump as a sexist without stirring up this broader resentment against liberals, she is in for a rude awakening</w:t>
      </w:r>
      <w:r w:rsidRPr="00DF67F8">
        <w:rPr>
          <w:sz w:val="16"/>
          <w:highlight w:val="cyan"/>
        </w:rPr>
        <w:t>.</w:t>
      </w:r>
      <w:r w:rsidRPr="00AA58BA">
        <w:rPr>
          <w:sz w:val="16"/>
        </w:rPr>
        <w:t xml:space="preserve"> If she thinks there’s an alternative path to victory by largely writing off the white vote and leaning more heavily on the support of minorities, she’s probably wrong about that too: </w:t>
      </w:r>
      <w:r w:rsidRPr="00DF67F8">
        <w:rPr>
          <w:rStyle w:val="StyleBoldUnderline"/>
          <w:highlight w:val="cyan"/>
        </w:rPr>
        <w:t>Clinton would simultaneously need massive turnout and near-unanimous support from minority groups to compensate for decreased support among white Americans</w:t>
      </w:r>
      <w:r w:rsidRPr="00AA58BA">
        <w:rPr>
          <w:sz w:val="16"/>
        </w:rPr>
        <w:t xml:space="preserve">. However, </w:t>
      </w:r>
      <w:r w:rsidRPr="00DF67F8">
        <w:rPr>
          <w:rStyle w:val="Emphasis"/>
          <w:highlight w:val="cyan"/>
        </w:rPr>
        <w:t>turnout has been low among Democrats in the primary</w:t>
      </w:r>
      <w:r w:rsidRPr="00AA58BA">
        <w:rPr>
          <w:rStyle w:val="Emphasis"/>
        </w:rPr>
        <w:t>.</w:t>
      </w:r>
      <w:r w:rsidRPr="00AA58BA">
        <w:rPr>
          <w:sz w:val="16"/>
        </w:rPr>
        <w:t xml:space="preserve"> Moreover, </w:t>
      </w:r>
      <w:r w:rsidRPr="00DF67F8">
        <w:rPr>
          <w:rStyle w:val="Emphasis"/>
          <w:highlight w:val="cyan"/>
        </w:rPr>
        <w:t xml:space="preserve">Trump seems to be performing </w:t>
      </w:r>
      <w:r w:rsidRPr="009142C1">
        <w:rPr>
          <w:rStyle w:val="Emphasis"/>
        </w:rPr>
        <w:t xml:space="preserve">surprisingly </w:t>
      </w:r>
      <w:r w:rsidRPr="00DF67F8">
        <w:rPr>
          <w:rStyle w:val="Emphasis"/>
          <w:highlight w:val="cyan"/>
        </w:rPr>
        <w:t>well among minorities</w:t>
      </w:r>
      <w:r w:rsidRPr="00AA58BA">
        <w:rPr>
          <w:sz w:val="16"/>
        </w:rPr>
        <w:t xml:space="preserve">: Mitt Romney only garnered 6 percent of the black vote in 2012. However, </w:t>
      </w:r>
      <w:r w:rsidRPr="00AA58BA">
        <w:rPr>
          <w:rStyle w:val="StyleBoldUnderline"/>
        </w:rPr>
        <w:t>this election is shaping up to be more competitive: nearly one-tenth of African-Americans view the Donald positively, with another 15 percent undecided</w:t>
      </w:r>
      <w:r w:rsidRPr="00AA58BA">
        <w:rPr>
          <w:sz w:val="16"/>
        </w:rPr>
        <w:t xml:space="preserve">. </w:t>
      </w:r>
      <w:r w:rsidRPr="00AA58BA">
        <w:rPr>
          <w:rStyle w:val="StyleBoldUnderline"/>
        </w:rPr>
        <w:t>If even half of the latter group ultimately sides with Trump, or simply stays home on Election Day, Clinton loses</w:t>
      </w:r>
      <w:r w:rsidRPr="00AA58BA">
        <w:rPr>
          <w:sz w:val="16"/>
        </w:rPr>
        <w:t xml:space="preserve">. </w:t>
      </w:r>
      <w:r w:rsidRPr="00DF67F8">
        <w:rPr>
          <w:rStyle w:val="StyleBoldUnderline"/>
          <w:highlight w:val="cyan"/>
        </w:rPr>
        <w:t>For her to win, African-American participation needs to at least match 2012 turnout, and Clinton must win roughly 90 percent of the black vote. Right now, it’s looking like she might fail on both counts</w:t>
      </w:r>
      <w:r w:rsidRPr="00AA58BA">
        <w:rPr>
          <w:rStyle w:val="StyleBoldUnderline"/>
        </w:rPr>
        <w:t>.</w:t>
      </w:r>
      <w:r>
        <w:rPr>
          <w:rStyle w:val="StyleBoldUnderline"/>
        </w:rPr>
        <w:t xml:space="preserve"> </w:t>
      </w:r>
      <w:r w:rsidRPr="00AA58BA">
        <w:rPr>
          <w:sz w:val="16"/>
        </w:rPr>
        <w:t xml:space="preserve">Perhaps more shocking: </w:t>
      </w:r>
      <w:r w:rsidRPr="00AA58BA">
        <w:rPr>
          <w:rStyle w:val="StyleBoldUnderline"/>
        </w:rPr>
        <w:t xml:space="preserve">despite his anti-immigrant rhetoric, nearly </w:t>
      </w:r>
      <w:r w:rsidRPr="00DF67F8">
        <w:rPr>
          <w:rStyle w:val="StyleBoldUnderline"/>
          <w:highlight w:val="cyan"/>
        </w:rPr>
        <w:t>one-quarter of Hispanics support Trump,</w:t>
      </w:r>
      <w:r w:rsidRPr="00AA58BA">
        <w:rPr>
          <w:rStyle w:val="StyleBoldUnderline"/>
        </w:rPr>
        <w:t xml:space="preserve"> with another 15 percent undecided—</w:t>
      </w:r>
      <w:r w:rsidRPr="00DF67F8">
        <w:rPr>
          <w:rStyle w:val="StyleBoldUnderline"/>
          <w:highlight w:val="cyan"/>
        </w:rPr>
        <w:t>putting him on pace to possibly exceed Romney’s 2012 share</w:t>
      </w:r>
      <w:r w:rsidRPr="00AA58BA">
        <w:rPr>
          <w:sz w:val="16"/>
        </w:rPr>
        <w:t xml:space="preserve"> (27 percent). One reason to suspect these dynamics might hold: positive </w:t>
      </w:r>
      <w:proofErr w:type="spellStart"/>
      <w:r w:rsidRPr="00AA58BA">
        <w:rPr>
          <w:sz w:val="16"/>
        </w:rPr>
        <w:t>intersectionality</w:t>
      </w:r>
      <w:proofErr w:type="spellEnd"/>
      <w:r w:rsidRPr="00AA58BA">
        <w:rPr>
          <w:sz w:val="16"/>
        </w:rPr>
        <w:t xml:space="preserve">. Trump’s ambivalence on gay marriage, his opposition to the so-called “Bathroom Bills” in North Carolina and elsewhere, his consistent praise for Planned Parenthood, his commitment to loosening the Republican platform on abortion, and his openness to legalizing marijuana (which would have a huge and positive impact on people of color)—these will counteract depictions of him as a xenophobe or bigot among those who view these struggles as interconnected. In fact, </w:t>
      </w:r>
      <w:r w:rsidRPr="00AA58BA">
        <w:rPr>
          <w:rStyle w:val="StyleBoldUnderline"/>
        </w:rPr>
        <w:t>Trump’s unorthodox positions, when paired with the public’s record distrust of mainstream media, may lead many to believe he is being unfairly maligned in the press</w:t>
      </w:r>
      <w:r w:rsidRPr="00AA58BA">
        <w:rPr>
          <w:sz w:val="16"/>
        </w:rPr>
        <w:t>.</w:t>
      </w:r>
    </w:p>
    <w:p w:rsidR="008E6C57" w:rsidRPr="002800C3" w:rsidRDefault="008E6C57" w:rsidP="008E6C57">
      <w:pPr>
        <w:pStyle w:val="Heading4"/>
      </w:pPr>
      <w:r w:rsidRPr="002800C3">
        <w:t xml:space="preserve">Trump will win – GOP unity, messaging, </w:t>
      </w:r>
      <w:proofErr w:type="gramStart"/>
      <w:r w:rsidRPr="002800C3">
        <w:t>Clinton</w:t>
      </w:r>
      <w:proofErr w:type="gramEnd"/>
      <w:r w:rsidRPr="002800C3">
        <w:t xml:space="preserve"> missteps. </w:t>
      </w:r>
    </w:p>
    <w:p w:rsidR="008E6C57" w:rsidRPr="00D828B5" w:rsidRDefault="008E6C57" w:rsidP="008E6C57">
      <w:pPr>
        <w:rPr>
          <w:sz w:val="16"/>
        </w:rPr>
      </w:pPr>
      <w:proofErr w:type="spellStart"/>
      <w:r w:rsidRPr="00D828B5">
        <w:rPr>
          <w:rStyle w:val="StyleStyleBold12pt"/>
        </w:rPr>
        <w:t>Boychuk</w:t>
      </w:r>
      <w:proofErr w:type="spellEnd"/>
      <w:r w:rsidRPr="00D828B5">
        <w:rPr>
          <w:rStyle w:val="StyleStyleBold12pt"/>
        </w:rPr>
        <w:t xml:space="preserve"> 6-3</w:t>
      </w:r>
      <w:r w:rsidRPr="00D828B5">
        <w:rPr>
          <w:sz w:val="16"/>
        </w:rPr>
        <w:t>-16. [Ben, associate editor of the Manhattan Institute’s City Journal, "Why Trump will win the White House" The Sacramento Bee -- www.sacbee.com/opinion/op-ed/ben-boychuk/article81455472.html]</w:t>
      </w:r>
    </w:p>
    <w:p w:rsidR="008E6C57" w:rsidRPr="00D828B5" w:rsidRDefault="008E6C57" w:rsidP="008E6C57">
      <w:pPr>
        <w:rPr>
          <w:sz w:val="16"/>
        </w:rPr>
      </w:pPr>
      <w:r w:rsidRPr="00D828B5">
        <w:rPr>
          <w:sz w:val="16"/>
        </w:rPr>
        <w:t xml:space="preserve">Donald </w:t>
      </w:r>
      <w:r w:rsidRPr="00DF67F8">
        <w:rPr>
          <w:rStyle w:val="Emphasis"/>
          <w:highlight w:val="cyan"/>
        </w:rPr>
        <w:t>Trump will win the</w:t>
      </w:r>
      <w:r w:rsidRPr="00D828B5">
        <w:rPr>
          <w:rStyle w:val="Emphasis"/>
        </w:rPr>
        <w:t xml:space="preserve"> 2016 presidential </w:t>
      </w:r>
      <w:r w:rsidRPr="00DF67F8">
        <w:rPr>
          <w:rStyle w:val="Emphasis"/>
          <w:highlight w:val="cyan"/>
        </w:rPr>
        <w:t>election</w:t>
      </w:r>
      <w:r w:rsidRPr="00DF67F8">
        <w:rPr>
          <w:sz w:val="16"/>
          <w:highlight w:val="cyan"/>
        </w:rPr>
        <w:t>.</w:t>
      </w:r>
      <w:r w:rsidRPr="00D828B5">
        <w:rPr>
          <w:sz w:val="16"/>
        </w:rPr>
        <w:t xml:space="preserve"> Not “might” win. Not “could win under the following circumstances.” </w:t>
      </w:r>
      <w:r w:rsidRPr="00D828B5">
        <w:rPr>
          <w:rStyle w:val="StyleBoldUnderline"/>
        </w:rPr>
        <w:t>He’s going to win as surely as the sun rises in the east</w:t>
      </w:r>
      <w:r w:rsidRPr="00D828B5">
        <w:rPr>
          <w:sz w:val="16"/>
        </w:rPr>
        <w:t xml:space="preserve">, as certainly as high tide follows low, </w:t>
      </w:r>
      <w:r w:rsidRPr="00D828B5">
        <w:rPr>
          <w:rStyle w:val="StyleBoldUnderline"/>
        </w:rPr>
        <w:t xml:space="preserve">and as definitively as </w:t>
      </w:r>
      <w:proofErr w:type="spellStart"/>
      <w:r w:rsidRPr="00D828B5">
        <w:rPr>
          <w:rStyle w:val="StyleBoldUnderline"/>
        </w:rPr>
        <w:t>Steph</w:t>
      </w:r>
      <w:proofErr w:type="spellEnd"/>
      <w:r w:rsidRPr="00D828B5">
        <w:rPr>
          <w:rStyle w:val="StyleBoldUnderline"/>
        </w:rPr>
        <w:t xml:space="preserve"> Curry laid waste to the</w:t>
      </w:r>
      <w:r w:rsidRPr="00D828B5">
        <w:rPr>
          <w:sz w:val="16"/>
        </w:rPr>
        <w:t xml:space="preserve"> Oklahoma </w:t>
      </w:r>
      <w:r w:rsidRPr="00D828B5">
        <w:rPr>
          <w:rStyle w:val="StyleBoldUnderline"/>
        </w:rPr>
        <w:t>Thunder’s defense</w:t>
      </w:r>
      <w:r w:rsidRPr="00D828B5">
        <w:rPr>
          <w:sz w:val="16"/>
        </w:rPr>
        <w:t xml:space="preserve">. What am I, clairvoyant? </w:t>
      </w:r>
      <w:proofErr w:type="gramStart"/>
      <w:r w:rsidRPr="00D828B5">
        <w:rPr>
          <w:sz w:val="16"/>
        </w:rPr>
        <w:t>Of course not.</w:t>
      </w:r>
      <w:proofErr w:type="gramEnd"/>
      <w:r w:rsidRPr="00D828B5">
        <w:rPr>
          <w:sz w:val="16"/>
        </w:rPr>
        <w:t xml:space="preserve"> Just as it’s wise to never say “never” – except maybe #</w:t>
      </w:r>
      <w:proofErr w:type="spellStart"/>
      <w:r w:rsidRPr="00D828B5">
        <w:rPr>
          <w:sz w:val="16"/>
        </w:rPr>
        <w:t>NeverTrump</w:t>
      </w:r>
      <w:proofErr w:type="spellEnd"/>
      <w:r w:rsidRPr="00D828B5">
        <w:rPr>
          <w:sz w:val="16"/>
        </w:rPr>
        <w:t xml:space="preserve"> – it’s never a good idea for somebody to make unqualified predictions in print about unknowable future events. </w:t>
      </w:r>
      <w:r w:rsidRPr="00D828B5">
        <w:rPr>
          <w:rStyle w:val="StyleBoldUnderline"/>
        </w:rPr>
        <w:t>Bold claims had better be backed by solid reaso</w:t>
      </w:r>
      <w:r w:rsidRPr="00D828B5">
        <w:rPr>
          <w:sz w:val="16"/>
        </w:rPr>
        <w:t xml:space="preserve">ns. Although Trump is running nearly even with Hillary Clinton in national polls, the Vegas bookmakers remain optimistic about Clinton’s chances. The online betting site PaddyPower.com currently puts the odds of Clinton winning at 1 in 2, with Trump at 7 to 4. Bernie Sanders is a 20-to-1 long shot. Would I be willing to put my money where my mouth is? Don’t be ridiculous. Gambling is a sin! But I wouldn’t bet against a Trump victory. </w:t>
      </w:r>
      <w:r w:rsidRPr="00DF67F8">
        <w:rPr>
          <w:rStyle w:val="StyleBoldUnderline"/>
          <w:highlight w:val="cyan"/>
        </w:rPr>
        <w:t>Here are five reasons why</w:t>
      </w:r>
      <w:r w:rsidRPr="00DF67F8">
        <w:rPr>
          <w:sz w:val="16"/>
          <w:highlight w:val="cyan"/>
        </w:rPr>
        <w:t xml:space="preserve">: </w:t>
      </w:r>
      <w:r w:rsidRPr="00DF67F8">
        <w:rPr>
          <w:rStyle w:val="StyleBoldUnderline"/>
          <w:highlight w:val="cyan"/>
        </w:rPr>
        <w:t>His rhetoric resonates</w:t>
      </w:r>
      <w:r w:rsidRPr="00D828B5">
        <w:rPr>
          <w:sz w:val="16"/>
        </w:rPr>
        <w:t xml:space="preserve">. (Even as it appalls.) Everyone knows that Trump is an outrage machine. What few people appreciate is that Trump is a well-calibrated outrage machine. He has fastened on to issues that other candidates couldn’t discuss without sounding like pandering flip-floppers. Trump has departed from Republican orthodoxy on health care, taxes, free trade and immigration. Often he seems to contradict himself. He has said everything is negotiable – especially the outrageous things he’s said. Will he build a wall on the southern U.S. border and make Mexico pay for it? </w:t>
      </w:r>
      <w:proofErr w:type="gramStart"/>
      <w:r w:rsidRPr="00D828B5">
        <w:rPr>
          <w:sz w:val="16"/>
        </w:rPr>
        <w:t>Maybe, maybe not.</w:t>
      </w:r>
      <w:proofErr w:type="gramEnd"/>
      <w:r w:rsidRPr="00D828B5">
        <w:rPr>
          <w:sz w:val="16"/>
        </w:rPr>
        <w:t xml:space="preserve"> But he’s opened up the discussion like no one has before. “</w:t>
      </w:r>
      <w:r w:rsidRPr="00DF67F8">
        <w:rPr>
          <w:rStyle w:val="StyleBoldUnderline"/>
          <w:highlight w:val="cyan"/>
        </w:rPr>
        <w:t>Trump’s selection of issues is part of his persuasion talents</w:t>
      </w:r>
      <w:r w:rsidRPr="00DF67F8">
        <w:rPr>
          <w:sz w:val="16"/>
          <w:highlight w:val="cyan"/>
        </w:rPr>
        <w:t>,”</w:t>
      </w:r>
      <w:r w:rsidRPr="00D828B5">
        <w:rPr>
          <w:sz w:val="16"/>
        </w:rPr>
        <w:t xml:space="preserve"> writes Scott Adams, the creator of “Dilbert” who has been blogging for months about the Trump phenomenon. </w:t>
      </w:r>
      <w:r w:rsidRPr="00D828B5">
        <w:rPr>
          <w:rStyle w:val="StyleBoldUnderline"/>
        </w:rPr>
        <w:t>“He was smart enough to pick the topics with the most emotional power. It was intentional.”</w:t>
      </w:r>
      <w:r w:rsidRPr="00D828B5">
        <w:rPr>
          <w:sz w:val="16"/>
        </w:rPr>
        <w:t xml:space="preserve"> “Keep in mind,” Adams adds, “that every candidate had the same options that Trump did, but only Trump chose correctly.” Adams says that is no accident: “The public just thinks it is.” By the way, Adams thinks </w:t>
      </w:r>
      <w:r w:rsidRPr="00D828B5">
        <w:rPr>
          <w:rStyle w:val="StyleBoldUnderline"/>
        </w:rPr>
        <w:t>Trump will win “in a landslide</w:t>
      </w:r>
      <w:r w:rsidRPr="00D828B5">
        <w:rPr>
          <w:sz w:val="16"/>
        </w:rPr>
        <w:t xml:space="preserve">.” Most </w:t>
      </w:r>
      <w:r w:rsidRPr="00DF67F8">
        <w:rPr>
          <w:rStyle w:val="StyleBoldUnderline"/>
          <w:highlight w:val="cyan"/>
        </w:rPr>
        <w:t>Republicans are falling in line</w:t>
      </w:r>
      <w:r w:rsidRPr="00DF67F8">
        <w:rPr>
          <w:sz w:val="16"/>
          <w:highlight w:val="cyan"/>
        </w:rPr>
        <w:t>.</w:t>
      </w:r>
      <w:r w:rsidRPr="00D828B5">
        <w:rPr>
          <w:sz w:val="16"/>
        </w:rPr>
        <w:t xml:space="preserve"> I’m a die-hard #</w:t>
      </w:r>
      <w:proofErr w:type="spellStart"/>
      <w:r w:rsidRPr="00D828B5">
        <w:rPr>
          <w:sz w:val="16"/>
        </w:rPr>
        <w:t>NeverTrump</w:t>
      </w:r>
      <w:proofErr w:type="spellEnd"/>
      <w:r w:rsidRPr="00D828B5">
        <w:rPr>
          <w:sz w:val="16"/>
        </w:rPr>
        <w:t xml:space="preserve"> guy, but I know I’m among a minority. Although some prominent Republican leaders have withheld their support, </w:t>
      </w:r>
      <w:r w:rsidRPr="00DF67F8">
        <w:rPr>
          <w:rStyle w:val="StyleBoldUnderline"/>
          <w:highlight w:val="cyan"/>
        </w:rPr>
        <w:t>it’s clear that the GOP rank-and-file is rallying to the presumptive nominee</w:t>
      </w:r>
      <w:r w:rsidRPr="00D828B5">
        <w:rPr>
          <w:sz w:val="16"/>
        </w:rPr>
        <w:t xml:space="preserve">. On Thursday, Speaker of the House Paul </w:t>
      </w:r>
      <w:r w:rsidRPr="00DF67F8">
        <w:rPr>
          <w:rStyle w:val="StyleBoldUnderline"/>
          <w:highlight w:val="cyan"/>
        </w:rPr>
        <w:t>Ryan</w:t>
      </w:r>
      <w:r w:rsidRPr="00D828B5">
        <w:rPr>
          <w:sz w:val="16"/>
        </w:rPr>
        <w:t xml:space="preserve">, R-Wis., ended weeks of speculation and </w:t>
      </w:r>
      <w:r w:rsidRPr="00DF67F8">
        <w:rPr>
          <w:rStyle w:val="StyleBoldUnderline"/>
          <w:highlight w:val="cyan"/>
        </w:rPr>
        <w:t>endorsed Trump</w:t>
      </w:r>
      <w:r w:rsidRPr="00D828B5">
        <w:rPr>
          <w:sz w:val="16"/>
        </w:rPr>
        <w:t xml:space="preserve">, </w:t>
      </w:r>
      <w:proofErr w:type="gramStart"/>
      <w:r w:rsidRPr="00D828B5">
        <w:rPr>
          <w:sz w:val="16"/>
        </w:rPr>
        <w:t>saying</w:t>
      </w:r>
      <w:proofErr w:type="gramEnd"/>
      <w:r w:rsidRPr="00D828B5">
        <w:rPr>
          <w:sz w:val="16"/>
        </w:rPr>
        <w:t xml:space="preserve"> “the reality is, on the issues that make up our agenda, we have more common ground than disagreement.” </w:t>
      </w:r>
      <w:r w:rsidRPr="00DF67F8">
        <w:rPr>
          <w:rStyle w:val="StyleBoldUnderline"/>
          <w:highlight w:val="cyan"/>
        </w:rPr>
        <w:t>A unified Republican Party is far more likely now</w:t>
      </w:r>
      <w:r w:rsidRPr="00DF67F8">
        <w:rPr>
          <w:sz w:val="16"/>
          <w:highlight w:val="cyan"/>
        </w:rPr>
        <w:t xml:space="preserve">. </w:t>
      </w:r>
      <w:r w:rsidRPr="00DF67F8">
        <w:rPr>
          <w:rStyle w:val="StyleBoldUnderline"/>
          <w:highlight w:val="cyan"/>
        </w:rPr>
        <w:t>Democrats</w:t>
      </w:r>
      <w:r w:rsidRPr="00D828B5">
        <w:rPr>
          <w:sz w:val="16"/>
        </w:rPr>
        <w:t xml:space="preserve">, meantime, are </w:t>
      </w:r>
      <w:r w:rsidRPr="00DF67F8">
        <w:rPr>
          <w:rStyle w:val="StyleBoldUnderline"/>
          <w:highlight w:val="cyan"/>
        </w:rPr>
        <w:t>divided among</w:t>
      </w:r>
      <w:r w:rsidRPr="00D828B5">
        <w:rPr>
          <w:sz w:val="16"/>
        </w:rPr>
        <w:t xml:space="preserve"> dedicated </w:t>
      </w:r>
      <w:r w:rsidRPr="00DF67F8">
        <w:rPr>
          <w:rStyle w:val="StyleBoldUnderline"/>
          <w:highlight w:val="cyan"/>
        </w:rPr>
        <w:t>Clinton</w:t>
      </w:r>
      <w:r w:rsidRPr="00D828B5">
        <w:rPr>
          <w:rStyle w:val="StyleBoldUnderline"/>
        </w:rPr>
        <w:t xml:space="preserve"> supporters </w:t>
      </w:r>
      <w:r w:rsidRPr="00DF67F8">
        <w:rPr>
          <w:rStyle w:val="StyleBoldUnderline"/>
          <w:highlight w:val="cyan"/>
        </w:rPr>
        <w:t>and Sanders</w:t>
      </w:r>
      <w:r w:rsidRPr="002B48B4">
        <w:rPr>
          <w:rStyle w:val="StyleBoldUnderline"/>
        </w:rPr>
        <w:t>’</w:t>
      </w:r>
      <w:r w:rsidRPr="00D828B5">
        <w:rPr>
          <w:sz w:val="16"/>
        </w:rPr>
        <w:t xml:space="preserve"> cadres of </w:t>
      </w:r>
      <w:r w:rsidRPr="00D828B5">
        <w:rPr>
          <w:rStyle w:val="StyleBoldUnderline"/>
        </w:rPr>
        <w:t>bitter-enders</w:t>
      </w:r>
      <w:r w:rsidRPr="00D828B5">
        <w:rPr>
          <w:sz w:val="16"/>
        </w:rPr>
        <w:t xml:space="preserve">. The Bernie voters tend to be </w:t>
      </w:r>
      <w:proofErr w:type="spellStart"/>
      <w:r w:rsidRPr="00D828B5">
        <w:rPr>
          <w:sz w:val="16"/>
        </w:rPr>
        <w:t>millennials</w:t>
      </w:r>
      <w:proofErr w:type="spellEnd"/>
      <w:r w:rsidRPr="00D828B5">
        <w:rPr>
          <w:sz w:val="16"/>
        </w:rPr>
        <w:t xml:space="preserve">. Clinton may not be able to count on their support in November. </w:t>
      </w:r>
      <w:r w:rsidRPr="00D828B5">
        <w:rPr>
          <w:rStyle w:val="StyleBoldUnderline"/>
        </w:rPr>
        <w:t>Gotcha journalism doesn’t faze Trump.</w:t>
      </w:r>
      <w:r>
        <w:rPr>
          <w:rStyle w:val="StyleBoldUnderline"/>
        </w:rPr>
        <w:t xml:space="preserve"> </w:t>
      </w:r>
      <w:r w:rsidRPr="00D828B5">
        <w:rPr>
          <w:sz w:val="16"/>
        </w:rPr>
        <w:t xml:space="preserve">Oh, that Trump is such a thin-skinned baby! Did you see his “epic meltdown” during his news conference at Trump Tower last week? He kept berating the reporters for not doing their jobs. What a buffoon! At least, that’s what The New York Times, The Washington Post, the Chicago Tribune and the crew on “Morning Joe” said. What my friends in the media fail to understand is the great mass of would-be readers and viewers really, really don’t like us. They certainly don’t trust us. And so when Trump calls ABC News reporter Tom Llamas “a sleaze” and Llamas responds with pained indignation, who do you suppose wins that confrontation? “Why am I a sleaze?” Llamas protested. “You’re a sleaze because you know the facts and you know the facts well,” Trump replied. Trump never apologizes and never backs down. The media may despise him, but voters despise the media more. That’s why he’s winning. Hillary follows his lead – badly. </w:t>
      </w:r>
      <w:r w:rsidRPr="00DF67F8">
        <w:rPr>
          <w:rStyle w:val="StyleBoldUnderline"/>
          <w:highlight w:val="cyan"/>
        </w:rPr>
        <w:t>Trump has run a non-traditional campaign and defied all expectations</w:t>
      </w:r>
      <w:r w:rsidRPr="00D828B5">
        <w:rPr>
          <w:sz w:val="16"/>
        </w:rPr>
        <w:t xml:space="preserve"> and expert predictions so far. </w:t>
      </w:r>
      <w:r w:rsidRPr="00D828B5">
        <w:rPr>
          <w:rStyle w:val="StyleBoldUnderline"/>
        </w:rPr>
        <w:t xml:space="preserve">Meantime, </w:t>
      </w:r>
      <w:r w:rsidRPr="00DF67F8">
        <w:rPr>
          <w:rStyle w:val="StyleBoldUnderline"/>
          <w:highlight w:val="cyan"/>
        </w:rPr>
        <w:t>Clinton has rebooted her campaign four or five times since April. Clinton doesn’t know how to respond to Trump</w:t>
      </w:r>
      <w:r w:rsidRPr="00D828B5">
        <w:rPr>
          <w:sz w:val="16"/>
        </w:rPr>
        <w:t>. The campaign is peddling the catchphrase, “Love Trumps Hate.” But as Adams points out, that’s a terrible slogan. “Humans put greater cognitive weight on the first part of a sentence than the last part,” he writes. “This is a well-understood phenomenon. And the first part literally pairs LOVE and TRUMP.”</w:t>
      </w:r>
    </w:p>
    <w:p w:rsidR="008E6C57" w:rsidRPr="008E6C57" w:rsidRDefault="008E6C57" w:rsidP="008E6C57">
      <w:bookmarkStart w:id="0" w:name="_GoBack"/>
      <w:bookmarkEnd w:id="0"/>
    </w:p>
    <w:p w:rsidR="008E6C57" w:rsidRPr="008E6C57" w:rsidRDefault="008E6C57" w:rsidP="008E6C57">
      <w:pPr>
        <w:pStyle w:val="Heading2"/>
      </w:pPr>
      <w:r>
        <w:t>Possible 2NC Cards</w:t>
      </w:r>
    </w:p>
    <w:p w:rsidR="00F700A6" w:rsidRDefault="00F700A6" w:rsidP="00F700A6">
      <w:pPr>
        <w:pStyle w:val="Heading4"/>
      </w:pPr>
      <w:r>
        <w:t xml:space="preserve">Iowa Electronic Market predicts Clinton win – it’s the most accurate </w:t>
      </w:r>
    </w:p>
    <w:p w:rsidR="00F700A6" w:rsidRDefault="00F700A6" w:rsidP="00F700A6">
      <w:r w:rsidRPr="004F497B">
        <w:rPr>
          <w:rStyle w:val="StyleStyleBold12pt"/>
        </w:rPr>
        <w:t>Versace 5/25/16</w:t>
      </w:r>
      <w:r>
        <w:t xml:space="preserve"> (Chris, Contributor @ </w:t>
      </w:r>
      <w:proofErr w:type="spellStart"/>
      <w:r>
        <w:t>InvestorPlace</w:t>
      </w:r>
      <w:proofErr w:type="spellEnd"/>
      <w:r>
        <w:t>, "President Donald Trump: The U.S. Economy’s Winners and Losers," http://investorplace.com/investorpolitics/president-donald-trump-us-economy/#</w:t>
      </w:r>
      <w:proofErr w:type="gramStart"/>
      <w:r>
        <w:t>.V0w5ZPkrLIV</w:t>
      </w:r>
      <w:proofErr w:type="gramEnd"/>
      <w:r>
        <w:t>)</w:t>
      </w:r>
    </w:p>
    <w:p w:rsidR="00F700A6" w:rsidRPr="00F700A6" w:rsidRDefault="00F700A6" w:rsidP="00F700A6">
      <w:pPr>
        <w:rPr>
          <w:sz w:val="16"/>
        </w:rPr>
      </w:pPr>
      <w:r w:rsidRPr="004F497B">
        <w:rPr>
          <w:sz w:val="16"/>
        </w:rPr>
        <w:t xml:space="preserve">As improbable as it might have seemed even a few months ago, </w:t>
      </w:r>
      <w:r w:rsidRPr="004F497B">
        <w:rPr>
          <w:rStyle w:val="StyleBoldUnderline"/>
        </w:rPr>
        <w:t>the prospects of a “President</w:t>
      </w:r>
      <w:r w:rsidRPr="004F497B">
        <w:rPr>
          <w:sz w:val="16"/>
        </w:rPr>
        <w:t xml:space="preserve"> Donald </w:t>
      </w:r>
      <w:r w:rsidRPr="004F497B">
        <w:rPr>
          <w:rStyle w:val="StyleBoldUnderline"/>
        </w:rPr>
        <w:t>Trump” are very much on the table</w:t>
      </w:r>
      <w:r w:rsidRPr="004F497B">
        <w:rPr>
          <w:sz w:val="16"/>
        </w:rPr>
        <w:t xml:space="preserve">. </w:t>
      </w:r>
      <w:r w:rsidRPr="00F338FA">
        <w:rPr>
          <w:rStyle w:val="Emphasis"/>
          <w:highlight w:val="cyan"/>
        </w:rPr>
        <w:t>One of the most accurate predictors of presidential elections</w:t>
      </w:r>
      <w:r w:rsidRPr="004F497B">
        <w:rPr>
          <w:sz w:val="16"/>
        </w:rPr>
        <w:t xml:space="preserve"> over the years </w:t>
      </w:r>
      <w:r w:rsidRPr="00F338FA">
        <w:rPr>
          <w:rStyle w:val="StyleBoldUnderline"/>
          <w:highlight w:val="cyan"/>
        </w:rPr>
        <w:t>has been</w:t>
      </w:r>
      <w:r w:rsidRPr="004F497B">
        <w:rPr>
          <w:sz w:val="16"/>
        </w:rPr>
        <w:t xml:space="preserve"> the University of </w:t>
      </w:r>
      <w:r w:rsidRPr="00F338FA">
        <w:rPr>
          <w:rStyle w:val="StyleBoldUnderline"/>
          <w:highlight w:val="cyan"/>
        </w:rPr>
        <w:t>Iowa’s Presidential Election Electronic Market</w:t>
      </w:r>
      <w:r w:rsidRPr="00F338FA">
        <w:rPr>
          <w:sz w:val="16"/>
          <w:highlight w:val="cyan"/>
        </w:rPr>
        <w:t xml:space="preserve">, </w:t>
      </w:r>
      <w:r w:rsidRPr="00F338FA">
        <w:rPr>
          <w:rStyle w:val="Emphasis"/>
          <w:highlight w:val="cyan"/>
        </w:rPr>
        <w:t>which is currently predicting</w:t>
      </w:r>
      <w:r w:rsidRPr="004F497B">
        <w:rPr>
          <w:rStyle w:val="Emphasis"/>
        </w:rPr>
        <w:t xml:space="preserve"> a win for</w:t>
      </w:r>
      <w:r w:rsidRPr="004F497B">
        <w:rPr>
          <w:sz w:val="16"/>
        </w:rPr>
        <w:t xml:space="preserve"> the democratic nominee, Hillary </w:t>
      </w:r>
      <w:r w:rsidRPr="00F338FA">
        <w:rPr>
          <w:rStyle w:val="Emphasis"/>
          <w:highlight w:val="cyan"/>
        </w:rPr>
        <w:t>Clinton</w:t>
      </w:r>
      <w:r w:rsidRPr="004F497B">
        <w:rPr>
          <w:sz w:val="16"/>
        </w:rPr>
        <w:t xml:space="preserve">, by a significant margin. </w:t>
      </w:r>
      <w:r w:rsidRPr="00F338FA">
        <w:rPr>
          <w:rStyle w:val="StyleBoldUnderline"/>
          <w:highlight w:val="cyan"/>
        </w:rPr>
        <w:t>Between now and then</w:t>
      </w:r>
      <w:r w:rsidRPr="004F497B">
        <w:rPr>
          <w:rStyle w:val="StyleBoldUnderline"/>
        </w:rPr>
        <w:t xml:space="preserve"> however</w:t>
      </w:r>
      <w:r w:rsidRPr="00F338FA">
        <w:rPr>
          <w:rStyle w:val="StyleBoldUnderline"/>
          <w:highlight w:val="cyan"/>
        </w:rPr>
        <w:t>, there’s high potential for game-changing events</w:t>
      </w:r>
      <w:r w:rsidRPr="004F497B">
        <w:rPr>
          <w:sz w:val="16"/>
        </w:rPr>
        <w:t xml:space="preserve"> between Clinton’s email server to </w:t>
      </w:r>
      <w:r w:rsidRPr="00F338FA">
        <w:rPr>
          <w:sz w:val="16"/>
        </w:rPr>
        <w:t>Benghazi</w:t>
      </w:r>
      <w:r w:rsidRPr="004F497B">
        <w:rPr>
          <w:sz w:val="16"/>
        </w:rPr>
        <w:t xml:space="preserve"> </w:t>
      </w:r>
      <w:r w:rsidRPr="00F338FA">
        <w:rPr>
          <w:sz w:val="16"/>
        </w:rPr>
        <w:t>woes</w:t>
      </w:r>
      <w:r w:rsidRPr="004F497B">
        <w:rPr>
          <w:sz w:val="16"/>
        </w:rPr>
        <w:t xml:space="preserve"> and Donald Trump’s occasional foot-in-mouth/that’s-not-what-I-meant moments. Others polls suggest a tighter race, which means the election as well </w:t>
      </w:r>
      <w:r w:rsidRPr="00F338FA">
        <w:rPr>
          <w:sz w:val="16"/>
          <w:highlight w:val="cyan"/>
        </w:rPr>
        <w:t>as</w:t>
      </w:r>
      <w:r w:rsidRPr="004F497B">
        <w:rPr>
          <w:sz w:val="16"/>
        </w:rPr>
        <w:t xml:space="preserve"> the “will they or won’t they boost rates?” question at the Federal Reserve will no doubt make us all feel like we are in a drawn-out tennis match during a long, hot summer, begging for it to be over.</w:t>
      </w:r>
    </w:p>
    <w:p w:rsidR="00F700A6" w:rsidRDefault="00F700A6" w:rsidP="00F700A6"/>
    <w:p w:rsidR="00F700A6" w:rsidRDefault="00F700A6" w:rsidP="00F700A6">
      <w:pPr>
        <w:pStyle w:val="Heading4"/>
      </w:pPr>
      <w:r>
        <w:t xml:space="preserve">Newest polls. </w:t>
      </w:r>
    </w:p>
    <w:p w:rsidR="00F700A6" w:rsidRPr="004A5159" w:rsidRDefault="00F700A6" w:rsidP="00F700A6">
      <w:pPr>
        <w:rPr>
          <w:sz w:val="16"/>
        </w:rPr>
      </w:pPr>
      <w:proofErr w:type="gramStart"/>
      <w:r w:rsidRPr="004A5159">
        <w:rPr>
          <w:rStyle w:val="StyleStyleBold12pt"/>
        </w:rPr>
        <w:t>Times of Israel 6-4</w:t>
      </w:r>
      <w:r w:rsidRPr="004A5159">
        <w:rPr>
          <w:sz w:val="16"/>
        </w:rPr>
        <w:t>-16.</w:t>
      </w:r>
      <w:proofErr w:type="gramEnd"/>
      <w:r w:rsidRPr="004A5159">
        <w:rPr>
          <w:sz w:val="16"/>
        </w:rPr>
        <w:t xml:space="preserve"> ["Clinton regains double-digit lead over Trump in new poll" -- www.timesofisrael.com/clinton-renews-double-digit-lead-over-trump-in-new-poll/]</w:t>
      </w:r>
    </w:p>
    <w:p w:rsidR="00F700A6" w:rsidRPr="0050067D" w:rsidRDefault="00F700A6" w:rsidP="00F700A6">
      <w:pPr>
        <w:rPr>
          <w:sz w:val="16"/>
        </w:rPr>
      </w:pPr>
      <w:r w:rsidRPr="004D1B3F">
        <w:rPr>
          <w:rStyle w:val="StyleBoldUnderline"/>
          <w:highlight w:val="cyan"/>
        </w:rPr>
        <w:t>A new poll</w:t>
      </w:r>
      <w:r w:rsidRPr="0050067D">
        <w:rPr>
          <w:sz w:val="16"/>
        </w:rPr>
        <w:t xml:space="preserve"> once again </w:t>
      </w:r>
      <w:r w:rsidRPr="004D1B3F">
        <w:rPr>
          <w:rStyle w:val="StyleBoldUnderline"/>
          <w:highlight w:val="cyan"/>
        </w:rPr>
        <w:t>gives Hillary</w:t>
      </w:r>
      <w:r w:rsidRPr="0050067D">
        <w:rPr>
          <w:sz w:val="16"/>
        </w:rPr>
        <w:t xml:space="preserve"> </w:t>
      </w:r>
      <w:r w:rsidRPr="004D1B3F">
        <w:rPr>
          <w:sz w:val="16"/>
        </w:rPr>
        <w:t xml:space="preserve">Clinton </w:t>
      </w:r>
      <w:r w:rsidRPr="004D1B3F">
        <w:rPr>
          <w:rStyle w:val="Emphasis"/>
          <w:highlight w:val="cyan"/>
        </w:rPr>
        <w:t>a double-digit lead</w:t>
      </w:r>
      <w:r w:rsidRPr="004D1B3F">
        <w:rPr>
          <w:sz w:val="16"/>
          <w:highlight w:val="cyan"/>
        </w:rPr>
        <w:t xml:space="preserve"> </w:t>
      </w:r>
      <w:r w:rsidRPr="004D1B3F">
        <w:rPr>
          <w:rStyle w:val="StyleBoldUnderline"/>
          <w:highlight w:val="cyan"/>
        </w:rPr>
        <w:t>over</w:t>
      </w:r>
      <w:r w:rsidRPr="0050067D">
        <w:rPr>
          <w:sz w:val="16"/>
        </w:rPr>
        <w:t xml:space="preserve"> Donald </w:t>
      </w:r>
      <w:r w:rsidRPr="004D1B3F">
        <w:rPr>
          <w:rStyle w:val="StyleBoldUnderline"/>
          <w:highlight w:val="cyan"/>
        </w:rPr>
        <w:t>Trump in</w:t>
      </w:r>
      <w:r w:rsidRPr="0050067D">
        <w:rPr>
          <w:rStyle w:val="StyleBoldUnderline"/>
        </w:rPr>
        <w:t xml:space="preserve"> a likely </w:t>
      </w:r>
      <w:r w:rsidRPr="004D1B3F">
        <w:rPr>
          <w:rStyle w:val="StyleBoldUnderline"/>
          <w:highlight w:val="cyan"/>
        </w:rPr>
        <w:t>general election</w:t>
      </w:r>
      <w:r w:rsidRPr="0050067D">
        <w:rPr>
          <w:rStyle w:val="StyleBoldUnderline"/>
        </w:rPr>
        <w:t xml:space="preserve"> contest between the two</w:t>
      </w:r>
      <w:r w:rsidRPr="0050067D">
        <w:rPr>
          <w:sz w:val="16"/>
        </w:rPr>
        <w:t xml:space="preserve">, </w:t>
      </w:r>
      <w:r w:rsidRPr="0050067D">
        <w:rPr>
          <w:rStyle w:val="StyleBoldUnderline"/>
        </w:rPr>
        <w:t xml:space="preserve">after weeks in </w:t>
      </w:r>
      <w:r w:rsidRPr="004D1B3F">
        <w:rPr>
          <w:rStyle w:val="StyleBoldUnderline"/>
        </w:rPr>
        <w:t>which</w:t>
      </w:r>
      <w:r w:rsidRPr="0050067D">
        <w:rPr>
          <w:rStyle w:val="StyleBoldUnderline"/>
        </w:rPr>
        <w:t xml:space="preserve"> the presumptive Republican nominee appeared to have closed the gap entirely</w:t>
      </w:r>
      <w:r w:rsidRPr="0050067D">
        <w:rPr>
          <w:sz w:val="16"/>
        </w:rPr>
        <w:t>. A Reuters/</w:t>
      </w:r>
      <w:proofErr w:type="spellStart"/>
      <w:r w:rsidRPr="0050067D">
        <w:rPr>
          <w:sz w:val="16"/>
        </w:rPr>
        <w:t>Ipsos</w:t>
      </w:r>
      <w:proofErr w:type="spellEnd"/>
      <w:r w:rsidRPr="0050067D">
        <w:rPr>
          <w:sz w:val="16"/>
        </w:rPr>
        <w:t xml:space="preserve"> survey of 1,421 people on Friday showed </w:t>
      </w:r>
      <w:r w:rsidRPr="004D1B3F">
        <w:rPr>
          <w:rStyle w:val="StyleBoldUnderline"/>
          <w:highlight w:val="cyan"/>
        </w:rPr>
        <w:t>46 percent of voters planned to support Clinton, while 35% said they would back Trump</w:t>
      </w:r>
      <w:r w:rsidRPr="0050067D">
        <w:rPr>
          <w:sz w:val="16"/>
        </w:rPr>
        <w:t xml:space="preserve"> in a presidential vote. Nineteen percent said they would not vote for either candidate. Polls published in mid-May had shown the two candidates to be virtually tied among registered voters. One Fox News poll even had Trump leading the likely Democratic nominee by 3 points. </w:t>
      </w:r>
      <w:r w:rsidRPr="0050067D">
        <w:rPr>
          <w:rStyle w:val="StyleBoldUnderline"/>
        </w:rPr>
        <w:t xml:space="preserve">The renewed gap between the candidates comes as </w:t>
      </w:r>
      <w:r w:rsidRPr="004D1B3F">
        <w:rPr>
          <w:rStyle w:val="StyleBoldUnderline"/>
          <w:highlight w:val="cyan"/>
        </w:rPr>
        <w:t>Clinton has stepped up her attacks on Trump,</w:t>
      </w:r>
      <w:r w:rsidRPr="0050067D">
        <w:rPr>
          <w:rStyle w:val="StyleBoldUnderline"/>
        </w:rPr>
        <w:t xml:space="preserve"> </w:t>
      </w:r>
      <w:r w:rsidRPr="00642396">
        <w:rPr>
          <w:rStyle w:val="StyleBoldUnderline"/>
          <w:highlight w:val="cyan"/>
        </w:rPr>
        <w:t>questioning</w:t>
      </w:r>
      <w:r w:rsidRPr="0050067D">
        <w:rPr>
          <w:rStyle w:val="StyleBoldUnderline"/>
        </w:rPr>
        <w:t xml:space="preserve"> his </w:t>
      </w:r>
      <w:r w:rsidRPr="00642396">
        <w:rPr>
          <w:rStyle w:val="StyleBoldUnderline"/>
          <w:highlight w:val="cyan"/>
        </w:rPr>
        <w:t>temperament, stability and responsibility</w:t>
      </w:r>
      <w:r w:rsidRPr="0050067D">
        <w:rPr>
          <w:sz w:val="16"/>
        </w:rPr>
        <w:t xml:space="preserve">. </w:t>
      </w:r>
      <w:r w:rsidRPr="0050067D">
        <w:rPr>
          <w:rStyle w:val="StyleBoldUnderline"/>
        </w:rPr>
        <w:t>Trump</w:t>
      </w:r>
      <w:r w:rsidRPr="0050067D">
        <w:rPr>
          <w:sz w:val="16"/>
        </w:rPr>
        <w:t xml:space="preserve">, meanwhile, </w:t>
      </w:r>
      <w:r w:rsidRPr="0050067D">
        <w:rPr>
          <w:rStyle w:val="StyleBoldUnderline"/>
        </w:rPr>
        <w:t>has battled growing criticism over his business dealings</w:t>
      </w:r>
      <w:r w:rsidRPr="0050067D">
        <w:rPr>
          <w:sz w:val="16"/>
        </w:rPr>
        <w:t xml:space="preserve"> — particularly Trump University — </w:t>
      </w:r>
      <w:r w:rsidRPr="0050067D">
        <w:rPr>
          <w:rStyle w:val="StyleBoldUnderline"/>
        </w:rPr>
        <w:t>as well as his supporters’ often-violent behavior</w:t>
      </w:r>
      <w:r w:rsidRPr="0050067D">
        <w:rPr>
          <w:sz w:val="16"/>
        </w:rPr>
        <w:t>, including anti-Semitic rhetoric by certain fans.</w:t>
      </w:r>
    </w:p>
    <w:p w:rsidR="00F700A6" w:rsidRDefault="00F700A6" w:rsidP="00F700A6"/>
    <w:p w:rsidR="00F700A6" w:rsidRDefault="00F700A6" w:rsidP="00F700A6">
      <w:pPr>
        <w:pStyle w:val="Heading4"/>
      </w:pPr>
      <w:r>
        <w:t xml:space="preserve">Clinton will win – newest polls and laundry list of advantages. </w:t>
      </w:r>
    </w:p>
    <w:p w:rsidR="00F700A6" w:rsidRPr="00D2684B" w:rsidRDefault="00F700A6" w:rsidP="00F700A6">
      <w:pPr>
        <w:rPr>
          <w:sz w:val="16"/>
        </w:rPr>
      </w:pPr>
      <w:proofErr w:type="spellStart"/>
      <w:r w:rsidRPr="00D2684B">
        <w:rPr>
          <w:rStyle w:val="StyleStyleBold12pt"/>
        </w:rPr>
        <w:t>Dann</w:t>
      </w:r>
      <w:proofErr w:type="spellEnd"/>
      <w:r w:rsidRPr="00D2684B">
        <w:rPr>
          <w:rStyle w:val="StyleStyleBold12pt"/>
        </w:rPr>
        <w:t xml:space="preserve"> 5-28</w:t>
      </w:r>
      <w:r w:rsidRPr="00D2684B">
        <w:rPr>
          <w:sz w:val="16"/>
        </w:rPr>
        <w:t>-16. [Carrie, Political editor at NBC News, "Six Numbers That Show Why Clinton Is Still the Favorite in 2016" NBC News -- www.nbcnews.com/politics/2016-election/six-numbers-show-why-clinton-still-favorite-2016-n581691]</w:t>
      </w:r>
    </w:p>
    <w:p w:rsidR="00F700A6" w:rsidRDefault="00F700A6" w:rsidP="00F700A6">
      <w:pPr>
        <w:rPr>
          <w:sz w:val="16"/>
        </w:rPr>
      </w:pPr>
      <w:r w:rsidRPr="00D2684B">
        <w:rPr>
          <w:rStyle w:val="StyleBoldUnderline"/>
        </w:rPr>
        <w:t>The 2016 general election race is now a virtual tie</w:t>
      </w:r>
      <w:r w:rsidRPr="00D2684B">
        <w:rPr>
          <w:sz w:val="16"/>
        </w:rPr>
        <w:t xml:space="preserve">. Hillary Clinton is reeling from more negative headlines about her use of a private email server, while Donald Trump careens from news cycle to news cycle as fact-checkers scramble to sift through his claims. And the big question on everyone's lips for the next 160-some days will be: So, who's </w:t>
      </w:r>
      <w:proofErr w:type="spellStart"/>
      <w:proofErr w:type="gramStart"/>
      <w:r w:rsidRPr="00D2684B">
        <w:rPr>
          <w:sz w:val="16"/>
        </w:rPr>
        <w:t>gonna</w:t>
      </w:r>
      <w:proofErr w:type="spellEnd"/>
      <w:proofErr w:type="gramEnd"/>
      <w:r w:rsidRPr="00D2684B">
        <w:rPr>
          <w:sz w:val="16"/>
        </w:rPr>
        <w:t xml:space="preserve"> win? </w:t>
      </w:r>
      <w:r w:rsidRPr="00D2684B">
        <w:rPr>
          <w:rStyle w:val="StyleBoldUnderline"/>
        </w:rPr>
        <w:t xml:space="preserve">The </w:t>
      </w:r>
      <w:r w:rsidRPr="006226DA">
        <w:rPr>
          <w:rStyle w:val="StyleBoldUnderline"/>
          <w:highlight w:val="cyan"/>
        </w:rPr>
        <w:t>most recent</w:t>
      </w:r>
      <w:r w:rsidRPr="00D2684B">
        <w:rPr>
          <w:sz w:val="16"/>
        </w:rPr>
        <w:t xml:space="preserve"> NBC News/Wall Street Journal </w:t>
      </w:r>
      <w:r w:rsidRPr="006226DA">
        <w:rPr>
          <w:rStyle w:val="StyleBoldUnderline"/>
          <w:highlight w:val="cyan"/>
        </w:rPr>
        <w:t>poll shows Clinton clinging to a narrow lead</w:t>
      </w:r>
      <w:r w:rsidRPr="00D2684B">
        <w:rPr>
          <w:rStyle w:val="StyleBoldUnderline"/>
        </w:rPr>
        <w:t>.</w:t>
      </w:r>
      <w:r>
        <w:rPr>
          <w:rStyle w:val="StyleBoldUnderline"/>
        </w:rPr>
        <w:t xml:space="preserve"> </w:t>
      </w:r>
      <w:r w:rsidRPr="00D2684B">
        <w:rPr>
          <w:rStyle w:val="StyleBoldUnderline"/>
        </w:rPr>
        <w:t xml:space="preserve">But a </w:t>
      </w:r>
      <w:r w:rsidRPr="006226DA">
        <w:rPr>
          <w:rStyle w:val="StyleBoldUnderline"/>
          <w:highlight w:val="cyan"/>
        </w:rPr>
        <w:t>deep analysis of data</w:t>
      </w:r>
      <w:r w:rsidRPr="00D2684B">
        <w:rPr>
          <w:rStyle w:val="StyleBoldUnderline"/>
        </w:rPr>
        <w:t xml:space="preserve"> from the poll </w:t>
      </w:r>
      <w:r w:rsidRPr="006226DA">
        <w:rPr>
          <w:rStyle w:val="StyleBoldUnderline"/>
          <w:highlight w:val="cyan"/>
        </w:rPr>
        <w:t>shows that Clinton is</w:t>
      </w:r>
      <w:r w:rsidRPr="00D2684B">
        <w:rPr>
          <w:rStyle w:val="StyleBoldUnderline"/>
        </w:rPr>
        <w:t xml:space="preserve"> still </w:t>
      </w:r>
      <w:r w:rsidRPr="00D2684B">
        <w:rPr>
          <w:sz w:val="16"/>
        </w:rPr>
        <w:t xml:space="preserve">currently the </w:t>
      </w:r>
      <w:r w:rsidRPr="006226DA">
        <w:rPr>
          <w:rStyle w:val="StyleBoldUnderline"/>
        </w:rPr>
        <w:t>more</w:t>
      </w:r>
      <w:r w:rsidRPr="00D2684B">
        <w:rPr>
          <w:rStyle w:val="StyleBoldUnderline"/>
        </w:rPr>
        <w:t xml:space="preserve"> </w:t>
      </w:r>
      <w:r w:rsidRPr="006226DA">
        <w:rPr>
          <w:rStyle w:val="StyleBoldUnderline"/>
          <w:highlight w:val="cyan"/>
        </w:rPr>
        <w:t>likely</w:t>
      </w:r>
      <w:r w:rsidRPr="00D2684B">
        <w:rPr>
          <w:sz w:val="16"/>
        </w:rPr>
        <w:t xml:space="preserve"> of the two candidates </w:t>
      </w:r>
      <w:r w:rsidRPr="00D2684B">
        <w:rPr>
          <w:rStyle w:val="StyleBoldUnderline"/>
        </w:rPr>
        <w:t xml:space="preserve">to emerge as the </w:t>
      </w:r>
      <w:r w:rsidRPr="006226DA">
        <w:rPr>
          <w:rStyle w:val="StyleBoldUnderline"/>
          <w:highlight w:val="cyan"/>
        </w:rPr>
        <w:t>winner</w:t>
      </w:r>
      <w:r w:rsidRPr="00D2684B">
        <w:rPr>
          <w:sz w:val="16"/>
        </w:rPr>
        <w:t xml:space="preserve"> when the voting's all over on Nov. 8, 2016. First, the requisite caveats: Clinton is deeply </w:t>
      </w:r>
      <w:r w:rsidRPr="006226DA">
        <w:rPr>
          <w:sz w:val="16"/>
        </w:rPr>
        <w:t>unpopular</w:t>
      </w:r>
      <w:r w:rsidRPr="00D2684B">
        <w:rPr>
          <w:sz w:val="16"/>
        </w:rPr>
        <w:t xml:space="preserve">, she has a persistent and severe problem on issues of trustworthiness, she faces possible defections from Bernie Sanders supporters, she's getting absolutely demolished in the white male vote and she's (self-admittedly) a less intuitive politician than her husband, which means that an onslaught of Trump attacks are likely to change some of the dynamics of the race going forward. But with all that on the table, </w:t>
      </w:r>
      <w:r w:rsidRPr="00D2684B">
        <w:rPr>
          <w:rStyle w:val="StyleBoldUnderline"/>
        </w:rPr>
        <w:t>here are six numbers that show why</w:t>
      </w:r>
      <w:r w:rsidRPr="00D2684B">
        <w:rPr>
          <w:sz w:val="16"/>
        </w:rPr>
        <w:t xml:space="preserve"> — right now — Hillary </w:t>
      </w:r>
      <w:r w:rsidRPr="006226DA">
        <w:rPr>
          <w:rStyle w:val="StyleBoldUnderline"/>
          <w:highlight w:val="cyan"/>
        </w:rPr>
        <w:t>Clinton is better positioned to win</w:t>
      </w:r>
      <w:r w:rsidRPr="00D2684B">
        <w:rPr>
          <w:rStyle w:val="StyleBoldUnderline"/>
        </w:rPr>
        <w:t xml:space="preserve"> the presidency</w:t>
      </w:r>
      <w:r w:rsidRPr="00D2684B">
        <w:rPr>
          <w:sz w:val="16"/>
        </w:rPr>
        <w:t xml:space="preserve"> than her GOP rival. </w:t>
      </w:r>
      <w:r w:rsidRPr="00D2684B">
        <w:rPr>
          <w:rStyle w:val="StyleBoldUnderline"/>
        </w:rPr>
        <w:t xml:space="preserve">The </w:t>
      </w:r>
      <w:r w:rsidRPr="006226DA">
        <w:rPr>
          <w:rStyle w:val="StyleBoldUnderline"/>
          <w:highlight w:val="cyan"/>
        </w:rPr>
        <w:t>advantage for a generic Democratic candidate over a generic Republican is 4 percentage points</w:t>
      </w:r>
      <w:r>
        <w:rPr>
          <w:rStyle w:val="StyleBoldUnderline"/>
        </w:rPr>
        <w:t xml:space="preserve"> </w:t>
      </w:r>
      <w:r w:rsidRPr="00D2684B">
        <w:rPr>
          <w:rStyle w:val="StyleBoldUnderline"/>
        </w:rPr>
        <w:t>One of the most basic questions</w:t>
      </w:r>
      <w:r w:rsidRPr="00D2684B">
        <w:rPr>
          <w:sz w:val="16"/>
        </w:rPr>
        <w:t xml:space="preserve"> we ask in every NBC/WSJ poll </w:t>
      </w:r>
      <w:r w:rsidRPr="00D2684B">
        <w:rPr>
          <w:rStyle w:val="StyleBoldUnderline"/>
        </w:rPr>
        <w:t>is whether or not voters want to see a Republican or a Democrat elected president</w:t>
      </w:r>
      <w:r w:rsidRPr="00D2684B">
        <w:rPr>
          <w:sz w:val="16"/>
        </w:rPr>
        <w:t>, no matter who the nominees of each party may be. And as recently as last fall, the generic Republican option edged out the Democratic one. Not so anymore</w:t>
      </w:r>
      <w:r w:rsidRPr="006226DA">
        <w:rPr>
          <w:sz w:val="16"/>
          <w:highlight w:val="cyan"/>
        </w:rPr>
        <w:t>,</w:t>
      </w:r>
      <w:r w:rsidRPr="00D2684B">
        <w:rPr>
          <w:sz w:val="16"/>
        </w:rPr>
        <w:t xml:space="preserve"> </w:t>
      </w:r>
      <w:r w:rsidRPr="006226DA">
        <w:rPr>
          <w:sz w:val="16"/>
        </w:rPr>
        <w:t xml:space="preserve">with </w:t>
      </w:r>
      <w:r w:rsidRPr="006226DA">
        <w:rPr>
          <w:rStyle w:val="StyleBoldUnderline"/>
          <w:highlight w:val="cyan"/>
        </w:rPr>
        <w:t>47 percent of voters favoring a Democratic president</w:t>
      </w:r>
      <w:r w:rsidRPr="00D2684B">
        <w:rPr>
          <w:rStyle w:val="StyleBoldUnderline"/>
        </w:rPr>
        <w:t xml:space="preserve"> and 43 percent choosing a Republican one</w:t>
      </w:r>
      <w:r w:rsidRPr="00D2684B">
        <w:rPr>
          <w:sz w:val="16"/>
        </w:rPr>
        <w:t xml:space="preserve">. If the advantage holds, it would defy the notion that Americans are reluctant to grant a party the presidency after it's held the White House for eight years. (The last time that happened? George H.W. Bush in 1988.) Nothing about the unpopular Clinton or the even-less-popular Trump is "generic," but Dems have the advantage on this fundamental measure of party strength. </w:t>
      </w:r>
      <w:r w:rsidRPr="00D2684B">
        <w:rPr>
          <w:rStyle w:val="StyleBoldUnderline"/>
        </w:rPr>
        <w:t xml:space="preserve">The Democratic Party is nearly breaking even </w:t>
      </w:r>
      <w:r w:rsidRPr="006226DA">
        <w:rPr>
          <w:rStyle w:val="StyleBoldUnderline"/>
          <w:highlight w:val="cyan"/>
        </w:rPr>
        <w:t>on favorability</w:t>
      </w:r>
      <w:r w:rsidRPr="00D2684B">
        <w:rPr>
          <w:rStyle w:val="StyleBoldUnderline"/>
        </w:rPr>
        <w:t xml:space="preserve">, </w:t>
      </w:r>
      <w:r w:rsidRPr="006226DA">
        <w:rPr>
          <w:rStyle w:val="StyleBoldUnderline"/>
          <w:highlight w:val="cyan"/>
        </w:rPr>
        <w:t>while the GOP is under wate</w:t>
      </w:r>
      <w:r w:rsidRPr="00D2684B">
        <w:rPr>
          <w:rStyle w:val="StyleBoldUnderline"/>
        </w:rPr>
        <w:t>r</w:t>
      </w:r>
      <w:r w:rsidRPr="00D2684B">
        <w:rPr>
          <w:sz w:val="16"/>
        </w:rPr>
        <w:t xml:space="preserve">. Let's be real: It isn't a fun time to be a party establishment type, no matter what side of the aisle you're on. Both parties are pretty unpopular, but </w:t>
      </w:r>
      <w:r w:rsidRPr="006226DA">
        <w:rPr>
          <w:sz w:val="16"/>
        </w:rPr>
        <w:t>Democrats</w:t>
      </w:r>
      <w:r w:rsidRPr="00D2684B">
        <w:rPr>
          <w:sz w:val="16"/>
        </w:rPr>
        <w:t xml:space="preserve"> are doing a lot better than their GOP rivals. On the popularity scale, Democrats are just barely </w:t>
      </w:r>
      <w:proofErr w:type="gramStart"/>
      <w:r w:rsidRPr="00D2684B">
        <w:rPr>
          <w:sz w:val="16"/>
        </w:rPr>
        <w:t>underwater,</w:t>
      </w:r>
      <w:proofErr w:type="gramEnd"/>
      <w:r w:rsidRPr="00D2684B">
        <w:rPr>
          <w:sz w:val="16"/>
        </w:rPr>
        <w:t xml:space="preserve"> at a net negative three point favorability rating. Republicans? They can at least say they're doing better than their nominee (who's at a net negative 29 point rating) but they're not far behind, with only 24 percent of voters giving the party a thumbs up, compared to 49 percent giving it a thumbs down. Barack </w:t>
      </w:r>
      <w:r w:rsidRPr="006226DA">
        <w:rPr>
          <w:rStyle w:val="StyleBoldUnderline"/>
          <w:highlight w:val="cyan"/>
        </w:rPr>
        <w:t>Obama's approval rating is 51 percent</w:t>
      </w:r>
      <w:r w:rsidRPr="00D2684B">
        <w:rPr>
          <w:sz w:val="16"/>
        </w:rPr>
        <w:t xml:space="preserve">. Hillary Clinton is adamant that she's running for her own first term, not Barack Obama's third term. </w:t>
      </w:r>
      <w:r w:rsidRPr="006226DA">
        <w:rPr>
          <w:sz w:val="16"/>
          <w:highlight w:val="cyan"/>
        </w:rPr>
        <w:t>Bu</w:t>
      </w:r>
      <w:r w:rsidRPr="00D2684B">
        <w:rPr>
          <w:sz w:val="16"/>
        </w:rPr>
        <w:t xml:space="preserve">t </w:t>
      </w:r>
      <w:r w:rsidRPr="00D2684B">
        <w:rPr>
          <w:rStyle w:val="StyleBoldUnderline"/>
        </w:rPr>
        <w:t xml:space="preserve">as the Democratic Party nominee, a </w:t>
      </w:r>
      <w:r w:rsidRPr="006226DA">
        <w:rPr>
          <w:rStyle w:val="StyleBoldUnderline"/>
          <w:highlight w:val="cyan"/>
        </w:rPr>
        <w:t>key part of her message is building on Obama</w:t>
      </w:r>
      <w:r w:rsidRPr="00D2684B">
        <w:rPr>
          <w:rStyle w:val="StyleBoldUnderline"/>
        </w:rPr>
        <w:t>'s vision and the "progress" his administration has promoted</w:t>
      </w:r>
      <w:r w:rsidRPr="00D2684B">
        <w:rPr>
          <w:sz w:val="16"/>
        </w:rPr>
        <w:t xml:space="preserve">. Even as majority of the electorate — 53 percent — say they're interested in a change candidate, </w:t>
      </w:r>
      <w:r w:rsidRPr="00D2684B">
        <w:rPr>
          <w:rStyle w:val="StyleBoldUnderline"/>
        </w:rPr>
        <w:t>the man</w:t>
      </w:r>
      <w:r w:rsidRPr="00D2684B">
        <w:rPr>
          <w:sz w:val="16"/>
        </w:rPr>
        <w:t xml:space="preserve"> currently steering the ship h</w:t>
      </w:r>
      <w:r w:rsidRPr="00D2684B">
        <w:rPr>
          <w:rStyle w:val="StyleBoldUnderline"/>
        </w:rPr>
        <w:t>as hit his highest approval rating since his second inauguration</w:t>
      </w:r>
      <w:r w:rsidRPr="00D2684B">
        <w:rPr>
          <w:sz w:val="16"/>
        </w:rPr>
        <w:t xml:space="preserve">. </w:t>
      </w:r>
      <w:r w:rsidRPr="00D2684B">
        <w:rPr>
          <w:rStyle w:val="StyleBoldUnderline"/>
        </w:rPr>
        <w:t>Obama's high rating</w:t>
      </w:r>
      <w:r w:rsidRPr="00D2684B">
        <w:rPr>
          <w:sz w:val="16"/>
        </w:rPr>
        <w:t xml:space="preserve"> — which includes support from a majority of independents and women as well as 82 percent of Sanders voters — </w:t>
      </w:r>
      <w:r w:rsidRPr="00D2684B">
        <w:rPr>
          <w:rStyle w:val="StyleBoldUnderline"/>
        </w:rPr>
        <w:t xml:space="preserve">means that </w:t>
      </w:r>
      <w:r w:rsidRPr="006226DA">
        <w:rPr>
          <w:rStyle w:val="StyleBoldUnderline"/>
          <w:highlight w:val="cyan"/>
        </w:rPr>
        <w:t>he'll be a powerful surrogate for Clinton</w:t>
      </w:r>
      <w:r w:rsidRPr="00D2684B">
        <w:rPr>
          <w:rStyle w:val="StyleBoldUnderline"/>
        </w:rPr>
        <w:t xml:space="preserve"> </w:t>
      </w:r>
      <w:r w:rsidRPr="00D2684B">
        <w:rPr>
          <w:sz w:val="16"/>
        </w:rPr>
        <w:t xml:space="preserve">once the Democratic primary is in the history books. </w:t>
      </w:r>
      <w:r w:rsidRPr="006226DA">
        <w:rPr>
          <w:rStyle w:val="StyleBoldUnderline"/>
          <w:highlight w:val="cyan"/>
        </w:rPr>
        <w:t>Trump is under-performing with white women</w:t>
      </w:r>
      <w:r w:rsidRPr="00D2684B">
        <w:rPr>
          <w:rStyle w:val="StyleBoldUnderline"/>
        </w:rPr>
        <w:t xml:space="preserve"> by 10 points</w:t>
      </w:r>
      <w:r w:rsidRPr="00D2684B">
        <w:rPr>
          <w:sz w:val="16"/>
        </w:rPr>
        <w:t xml:space="preserve">. It's no secret that Trump has a problem with female voters. But he *does* enjoy a slight advantage over Hillary Clinton when it comes to only white women, leading with 46 percent to Clinton's 42 percent. That might look like a boon for Trump until you compare his share of the white female vote by the margin won by Mitt Romney four years ago. Romney beat Barack Obama by 14 points with white women, winning them 56 percent to 42 percent. </w:t>
      </w:r>
      <w:r w:rsidRPr="00D2684B">
        <w:rPr>
          <w:rStyle w:val="StyleBoldUnderline"/>
        </w:rPr>
        <w:t xml:space="preserve">Trump is </w:t>
      </w:r>
      <w:r w:rsidRPr="006226DA">
        <w:rPr>
          <w:rStyle w:val="StyleBoldUnderline"/>
          <w:highlight w:val="cyan"/>
        </w:rPr>
        <w:t>under-performing badly with a part of the electorate that makes up almost four in 10 voters</w:t>
      </w:r>
      <w:r w:rsidRPr="00D2684B">
        <w:rPr>
          <w:rStyle w:val="StyleBoldUnderline"/>
        </w:rPr>
        <w:t>, and it's definitely no certainty that there are enough white men out there to cut his losses</w:t>
      </w:r>
      <w:r w:rsidRPr="00D2684B">
        <w:rPr>
          <w:sz w:val="16"/>
        </w:rPr>
        <w:t xml:space="preserve">. </w:t>
      </w:r>
      <w:proofErr w:type="gramStart"/>
      <w:r w:rsidRPr="00D2684B">
        <w:rPr>
          <w:rStyle w:val="StyleBoldUnderline"/>
        </w:rPr>
        <w:t>Trump's showing a nine-point drop in the suburbs</w:t>
      </w:r>
      <w:r w:rsidRPr="00D2684B">
        <w:rPr>
          <w:sz w:val="16"/>
        </w:rPr>
        <w:t>.</w:t>
      </w:r>
      <w:proofErr w:type="gramEnd"/>
      <w:r w:rsidRPr="00D2684B">
        <w:rPr>
          <w:sz w:val="16"/>
        </w:rPr>
        <w:t xml:space="preserve"> Plenty of experts argue that the rural-urban cultural divide is so deeply entrenched that the suburbs are where the election will be won and lost. And, as he is with white women, Donald Trump is showing significant weakness with this slice of electorate. In 2012, Obama won urban suburbs 57 percent to 41 percent, according to NBC's Dante </w:t>
      </w:r>
      <w:proofErr w:type="spellStart"/>
      <w:r w:rsidRPr="00D2684B">
        <w:rPr>
          <w:sz w:val="16"/>
        </w:rPr>
        <w:t>Chinni</w:t>
      </w:r>
      <w:proofErr w:type="spellEnd"/>
      <w:r w:rsidRPr="00D2684B">
        <w:rPr>
          <w:sz w:val="16"/>
        </w:rPr>
        <w:t xml:space="preserve">. Clinton is matching Obama's performance at 57 percent now, but Trump has slid to 32 percent. </w:t>
      </w:r>
      <w:r w:rsidRPr="00D2684B">
        <w:rPr>
          <w:rStyle w:val="StyleBoldUnderline"/>
        </w:rPr>
        <w:t>Swing suburban areas of the battleground states</w:t>
      </w:r>
      <w:r w:rsidRPr="00D2684B">
        <w:rPr>
          <w:sz w:val="16"/>
        </w:rPr>
        <w:t xml:space="preserve"> — places like Fairfax County, Virginia or Bucks County, Pennsylvania — </w:t>
      </w:r>
      <w:r w:rsidRPr="00D2684B">
        <w:rPr>
          <w:rStyle w:val="StyleBoldUnderline"/>
        </w:rPr>
        <w:t>are</w:t>
      </w:r>
      <w:r w:rsidRPr="00D2684B">
        <w:rPr>
          <w:sz w:val="16"/>
        </w:rPr>
        <w:t xml:space="preserve"> almost </w:t>
      </w:r>
      <w:r w:rsidRPr="00D2684B">
        <w:rPr>
          <w:rStyle w:val="StyleBoldUnderline"/>
        </w:rPr>
        <w:t>sure to help determine the general election winner. Right now, Clinton is enjoying a big head start</w:t>
      </w:r>
      <w:r w:rsidRPr="00D2684B">
        <w:rPr>
          <w:sz w:val="16"/>
        </w:rPr>
        <w:t>.</w:t>
      </w:r>
    </w:p>
    <w:p w:rsidR="00F700A6" w:rsidRDefault="00F700A6" w:rsidP="00F700A6">
      <w:pPr>
        <w:pStyle w:val="Heading4"/>
      </w:pPr>
      <w:r>
        <w:t xml:space="preserve">Gender gap. </w:t>
      </w:r>
    </w:p>
    <w:p w:rsidR="00F700A6" w:rsidRPr="006C0A95" w:rsidRDefault="00F700A6" w:rsidP="00F700A6">
      <w:pPr>
        <w:rPr>
          <w:sz w:val="16"/>
        </w:rPr>
      </w:pPr>
      <w:proofErr w:type="spellStart"/>
      <w:r w:rsidRPr="006C0A95">
        <w:rPr>
          <w:rStyle w:val="StyleStyleBold12pt"/>
        </w:rPr>
        <w:t>Kondik</w:t>
      </w:r>
      <w:proofErr w:type="spellEnd"/>
      <w:r w:rsidRPr="006C0A95">
        <w:rPr>
          <w:rStyle w:val="StyleStyleBold12pt"/>
        </w:rPr>
        <w:t xml:space="preserve"> and </w:t>
      </w:r>
      <w:proofErr w:type="spellStart"/>
      <w:r w:rsidRPr="006C0A95">
        <w:rPr>
          <w:rStyle w:val="StyleStyleBold12pt"/>
        </w:rPr>
        <w:t>Skelley</w:t>
      </w:r>
      <w:proofErr w:type="spellEnd"/>
      <w:r w:rsidRPr="006C0A95">
        <w:rPr>
          <w:rStyle w:val="StyleStyleBold12pt"/>
        </w:rPr>
        <w:t xml:space="preserve"> 5-8</w:t>
      </w:r>
      <w:r w:rsidRPr="006C0A95">
        <w:rPr>
          <w:sz w:val="16"/>
        </w:rPr>
        <w:t xml:space="preserve">-16. [Kyle, managing editor of </w:t>
      </w:r>
      <w:proofErr w:type="spellStart"/>
      <w:r w:rsidRPr="006C0A95">
        <w:rPr>
          <w:sz w:val="16"/>
        </w:rPr>
        <w:t>Sabato’s</w:t>
      </w:r>
      <w:proofErr w:type="spellEnd"/>
      <w:r w:rsidRPr="006C0A95">
        <w:rPr>
          <w:sz w:val="16"/>
        </w:rPr>
        <w:t xml:space="preserve"> Crystal Ball, a nonpartisan political newsletter produced by the University of Virginia Center for Politics Read more: http://www.politico.com/magazine/story/2016/05/2016-donald-trump-hillary-clinton-election-things-you-should-know-213875#ixzz4AeVp8Bsw Follow us: @politico on Twitter | Politico on Facebook, Geoffrey, associate editor @ </w:t>
      </w:r>
      <w:proofErr w:type="spellStart"/>
      <w:r w:rsidRPr="006C0A95">
        <w:rPr>
          <w:sz w:val="16"/>
        </w:rPr>
        <w:t>Sabato's</w:t>
      </w:r>
      <w:proofErr w:type="spellEnd"/>
      <w:r w:rsidRPr="006C0A95">
        <w:rPr>
          <w:sz w:val="16"/>
        </w:rPr>
        <w:t xml:space="preserve"> Crystal Ball, "5 Things You Need to Know About the Coming Trump vs. Clinton Showdown" Politico -- www.politico.com/magazine/story/2016/05/2016-donald-trump-hillary-clinton-election-things-you-should-know-213875]</w:t>
      </w:r>
    </w:p>
    <w:p w:rsidR="00F700A6" w:rsidRPr="006C0A95" w:rsidRDefault="00F700A6" w:rsidP="00F700A6">
      <w:pPr>
        <w:rPr>
          <w:sz w:val="16"/>
        </w:rPr>
      </w:pPr>
      <w:r w:rsidRPr="006C0A95">
        <w:rPr>
          <w:sz w:val="16"/>
        </w:rPr>
        <w:t xml:space="preserve">2. </w:t>
      </w:r>
      <w:r w:rsidRPr="006C0A95">
        <w:rPr>
          <w:rStyle w:val="StyleBoldUnderline"/>
        </w:rPr>
        <w:t>In a Clinton vs. Trump race, Clinton begins as the favorite</w:t>
      </w:r>
      <w:r w:rsidRPr="006C0A95">
        <w:rPr>
          <w:sz w:val="16"/>
        </w:rPr>
        <w:t xml:space="preserve">. One would not expect a candidate with a -12 net favorability rating to enter a general election campaign as the favored competitor. But Hillary </w:t>
      </w:r>
      <w:r w:rsidRPr="00FC1407">
        <w:rPr>
          <w:rStyle w:val="StyleBoldUnderline"/>
          <w:highlight w:val="cyan"/>
        </w:rPr>
        <w:t>Clinton will</w:t>
      </w:r>
      <w:r w:rsidRPr="006C0A95">
        <w:rPr>
          <w:rStyle w:val="StyleBoldUnderline"/>
        </w:rPr>
        <w:t xml:space="preserve"> indeed </w:t>
      </w:r>
      <w:r w:rsidRPr="00FC1407">
        <w:rPr>
          <w:rStyle w:val="StyleBoldUnderline"/>
          <w:highlight w:val="cyan"/>
        </w:rPr>
        <w:t>begin</w:t>
      </w:r>
      <w:r w:rsidRPr="006C0A95">
        <w:rPr>
          <w:rStyle w:val="StyleBoldUnderline"/>
        </w:rPr>
        <w:t xml:space="preserve"> the long march toward November </w:t>
      </w:r>
      <w:r w:rsidRPr="00FC1407">
        <w:rPr>
          <w:rStyle w:val="StyleBoldUnderline"/>
          <w:highlight w:val="cyan"/>
        </w:rPr>
        <w:t>as the favorite</w:t>
      </w:r>
      <w:r w:rsidRPr="006C0A95">
        <w:rPr>
          <w:sz w:val="16"/>
        </w:rPr>
        <w:t xml:space="preserve">. </w:t>
      </w:r>
      <w:r w:rsidRPr="00FC1407">
        <w:rPr>
          <w:rStyle w:val="StyleBoldUnderline"/>
          <w:highlight w:val="cyan"/>
        </w:rPr>
        <w:t>What Clinton needed is an opponent who is even more disliked by the public than she is</w:t>
      </w:r>
      <w:r w:rsidRPr="006C0A95">
        <w:rPr>
          <w:rStyle w:val="StyleBoldUnderline"/>
        </w:rPr>
        <w:t>, and</w:t>
      </w:r>
      <w:r w:rsidRPr="006C0A95">
        <w:rPr>
          <w:sz w:val="16"/>
        </w:rPr>
        <w:t xml:space="preserve"> Donald </w:t>
      </w:r>
      <w:r w:rsidRPr="006C0A95">
        <w:rPr>
          <w:rStyle w:val="StyleBoldUnderline"/>
        </w:rPr>
        <w:t>Trump is just what her doctor ordered</w:t>
      </w:r>
      <w:r w:rsidRPr="006C0A95">
        <w:rPr>
          <w:sz w:val="16"/>
        </w:rPr>
        <w:t xml:space="preserve">: Trump’s net favorability is currently -24 according to </w:t>
      </w:r>
      <w:proofErr w:type="spellStart"/>
      <w:r w:rsidRPr="006C0A95">
        <w:rPr>
          <w:sz w:val="16"/>
        </w:rPr>
        <w:t>HuffPost</w:t>
      </w:r>
      <w:proofErr w:type="spellEnd"/>
      <w:r w:rsidRPr="006C0A95">
        <w:rPr>
          <w:sz w:val="16"/>
        </w:rPr>
        <w:t xml:space="preserve"> Pollster’s polling average. We appear to be headed for a matchup between perhaps the two most loathed general election candidates in modern U.S. political history. Yes, it’s true that Trump is an unprecedented political figure </w:t>
      </w:r>
      <w:proofErr w:type="gramStart"/>
      <w:r w:rsidRPr="006C0A95">
        <w:rPr>
          <w:sz w:val="16"/>
        </w:rPr>
        <w:t>who</w:t>
      </w:r>
      <w:proofErr w:type="gramEnd"/>
      <w:r w:rsidRPr="006C0A95">
        <w:rPr>
          <w:sz w:val="16"/>
        </w:rPr>
        <w:t xml:space="preserve"> has been consistently underestimated, only to remarkably end up in his current position as the presumptive GOP presidential nominee. But, in reaching that elevated standing </w:t>
      </w:r>
      <w:r w:rsidRPr="00FC1407">
        <w:rPr>
          <w:rStyle w:val="StyleBoldUnderline"/>
          <w:highlight w:val="cyan"/>
        </w:rPr>
        <w:t>Trump has also alienated large swaths of key constituencies</w:t>
      </w:r>
      <w:r w:rsidRPr="006C0A95">
        <w:rPr>
          <w:sz w:val="16"/>
        </w:rPr>
        <w:t xml:space="preserve">, including many Republicans. </w:t>
      </w:r>
      <w:r w:rsidRPr="00FC1407">
        <w:rPr>
          <w:rStyle w:val="StyleBoldUnderline"/>
          <w:highlight w:val="cyan"/>
        </w:rPr>
        <w:t>His unprecedented unpopularity will likely have serious, negative consequences for his electoral chances. The worst number for Trump may be</w:t>
      </w:r>
      <w:r w:rsidRPr="006C0A95">
        <w:rPr>
          <w:rStyle w:val="StyleBoldUnderline"/>
        </w:rPr>
        <w:t xml:space="preserve"> his rating among </w:t>
      </w:r>
      <w:r w:rsidRPr="00FC1407">
        <w:rPr>
          <w:rStyle w:val="StyleBoldUnderline"/>
          <w:highlight w:val="cyan"/>
        </w:rPr>
        <w:t>women</w:t>
      </w:r>
      <w:r w:rsidRPr="00FC1407">
        <w:rPr>
          <w:sz w:val="16"/>
          <w:highlight w:val="cyan"/>
        </w:rPr>
        <w:t xml:space="preserve">. </w:t>
      </w:r>
      <w:r w:rsidRPr="00FC1407">
        <w:rPr>
          <w:sz w:val="16"/>
        </w:rPr>
        <w:t xml:space="preserve">At the start of April, Gallup found </w:t>
      </w:r>
      <w:r w:rsidRPr="00FC1407">
        <w:rPr>
          <w:sz w:val="16"/>
          <w:highlight w:val="cyan"/>
        </w:rPr>
        <w:t xml:space="preserve">that </w:t>
      </w:r>
      <w:r w:rsidRPr="00FC1407">
        <w:rPr>
          <w:rStyle w:val="StyleBoldUnderline"/>
          <w:highlight w:val="cyan"/>
        </w:rPr>
        <w:t>70 percent of women held an unfavorable view</w:t>
      </w:r>
      <w:r w:rsidRPr="00FC1407">
        <w:rPr>
          <w:rStyle w:val="StyleBoldUnderline"/>
        </w:rPr>
        <w:t xml:space="preserve"> of the real estate mogul,</w:t>
      </w:r>
      <w:r w:rsidRPr="00FC1407">
        <w:rPr>
          <w:sz w:val="16"/>
        </w:rPr>
        <w:t xml:space="preserve"> compared</w:t>
      </w:r>
      <w:r w:rsidRPr="006C0A95">
        <w:rPr>
          <w:sz w:val="16"/>
        </w:rPr>
        <w:t xml:space="preserve"> to 58 percent of men. While more women vote Democratic than Republican—a partisan gender gap that has existed in every presidential election dating back to 1980—</w:t>
      </w:r>
      <w:r w:rsidRPr="00FC1407">
        <w:rPr>
          <w:rStyle w:val="StyleBoldUnderline"/>
          <w:highlight w:val="cyan"/>
        </w:rPr>
        <w:t>women will</w:t>
      </w:r>
      <w:r w:rsidRPr="006C0A95">
        <w:rPr>
          <w:rStyle w:val="StyleBoldUnderline"/>
        </w:rPr>
        <w:t xml:space="preserve"> likely </w:t>
      </w:r>
      <w:r w:rsidRPr="00FC1407">
        <w:rPr>
          <w:rStyle w:val="StyleBoldUnderline"/>
          <w:highlight w:val="cyan"/>
        </w:rPr>
        <w:t>form a slight majority of the electorate</w:t>
      </w:r>
      <w:r w:rsidRPr="006C0A95">
        <w:rPr>
          <w:rStyle w:val="StyleBoldUnderline"/>
        </w:rPr>
        <w:t xml:space="preserve"> in November</w:t>
      </w:r>
      <w:r w:rsidRPr="006C0A95">
        <w:rPr>
          <w:sz w:val="16"/>
        </w:rPr>
        <w:t>, just as they have for decades,</w:t>
      </w:r>
      <w:r w:rsidRPr="006C0A95">
        <w:rPr>
          <w:rStyle w:val="StyleBoldUnderline"/>
        </w:rPr>
        <w:t xml:space="preserve"> so they are still a constituency that Trump should worry about—a lot.</w:t>
      </w:r>
      <w:r w:rsidRPr="006C0A95">
        <w:rPr>
          <w:sz w:val="16"/>
        </w:rPr>
        <w:t xml:space="preserve"> And, </w:t>
      </w:r>
      <w:r w:rsidRPr="006C0A95">
        <w:rPr>
          <w:rStyle w:val="StyleBoldUnderline"/>
        </w:rPr>
        <w:t>considering Trump’s hits on Clinton for “playing the woman’s card”</w:t>
      </w:r>
      <w:r w:rsidRPr="006C0A95">
        <w:rPr>
          <w:sz w:val="16"/>
        </w:rPr>
        <w:t>—which Clinton happily embraced in a fundraising appeal—</w:t>
      </w:r>
      <w:r w:rsidRPr="006C0A95">
        <w:rPr>
          <w:rStyle w:val="StyleBoldUnderline"/>
        </w:rPr>
        <w:t>his gendered language and attacks probably aren’t going away</w:t>
      </w:r>
      <w:r w:rsidRPr="006C0A95">
        <w:rPr>
          <w:sz w:val="16"/>
        </w:rPr>
        <w:t>. While Trump’s campaign believes this will help him improve his support among white women, who have backed all GOP nominees since 1996, that strategy is a bit of a gamble, and could well backfire.</w:t>
      </w:r>
    </w:p>
    <w:p w:rsidR="00F700A6" w:rsidRPr="00D2684B" w:rsidRDefault="00F700A6" w:rsidP="00F700A6">
      <w:pPr>
        <w:rPr>
          <w:sz w:val="16"/>
        </w:rPr>
      </w:pPr>
    </w:p>
    <w:p w:rsidR="00F700A6" w:rsidRDefault="00F700A6" w:rsidP="00F700A6">
      <w:pPr>
        <w:pStyle w:val="Heading4"/>
      </w:pPr>
      <w:r w:rsidRPr="004F497B">
        <w:t>Prediction markets favor Clinton</w:t>
      </w:r>
      <w:r>
        <w:t xml:space="preserve"> – they should be preferred over fundamentals or polls </w:t>
      </w:r>
    </w:p>
    <w:p w:rsidR="00F700A6" w:rsidRDefault="00F700A6" w:rsidP="00F700A6">
      <w:r w:rsidRPr="004F497B">
        <w:rPr>
          <w:rStyle w:val="StyleStyleBold12pt"/>
        </w:rPr>
        <w:t>Bernstein 5/27/16</w:t>
      </w:r>
      <w:r w:rsidRPr="004F497B">
        <w:t xml:space="preserve"> (Jonathan, Political Commentator @ Bloomberg News, "Presidential race gets harder to predict," </w:t>
      </w:r>
      <w:hyperlink r:id="rId6" w:history="1">
        <w:r w:rsidRPr="00D64D56">
          <w:rPr>
            <w:rStyle w:val="Hyperlink"/>
          </w:rPr>
          <w:t>http://www.myajc.com/news/news/presidential-race-gets-harder-predict/nrTnT/</w:t>
        </w:r>
      </w:hyperlink>
      <w:r w:rsidRPr="004F497B">
        <w:t>)</w:t>
      </w:r>
      <w:r>
        <w:t xml:space="preserve"> </w:t>
      </w:r>
    </w:p>
    <w:p w:rsidR="00F700A6" w:rsidRPr="004F497B" w:rsidRDefault="00F700A6" w:rsidP="00F700A6">
      <w:pPr>
        <w:rPr>
          <w:sz w:val="16"/>
        </w:rPr>
      </w:pPr>
      <w:r w:rsidRPr="004F497B">
        <w:rPr>
          <w:rStyle w:val="StyleBoldUnderline"/>
        </w:rPr>
        <w:t xml:space="preserve">A </w:t>
      </w:r>
      <w:r w:rsidRPr="00FC1407">
        <w:rPr>
          <w:rStyle w:val="StyleBoldUnderline"/>
          <w:highlight w:val="cyan"/>
        </w:rPr>
        <w:t>different way of forecasting election results is to follow</w:t>
      </w:r>
      <w:r w:rsidRPr="004F497B">
        <w:rPr>
          <w:rStyle w:val="StyleBoldUnderline"/>
        </w:rPr>
        <w:t xml:space="preserve"> the wisdom of crowds, found in </w:t>
      </w:r>
      <w:r w:rsidRPr="00FC1407">
        <w:rPr>
          <w:rStyle w:val="StyleBoldUnderline"/>
          <w:highlight w:val="cyan"/>
        </w:rPr>
        <w:t>election betting markets</w:t>
      </w:r>
      <w:r w:rsidRPr="004F497B">
        <w:rPr>
          <w:sz w:val="16"/>
        </w:rPr>
        <w:t xml:space="preserve"> (such as those aggregated by </w:t>
      </w:r>
      <w:proofErr w:type="spellStart"/>
      <w:r w:rsidRPr="004F497B">
        <w:rPr>
          <w:sz w:val="16"/>
        </w:rPr>
        <w:t>PredictWise</w:t>
      </w:r>
      <w:proofErr w:type="spellEnd"/>
      <w:r w:rsidRPr="004F497B">
        <w:rPr>
          <w:sz w:val="16"/>
        </w:rPr>
        <w:t xml:space="preserve">). Some critics of these tools believe they only quantify conventional wisdom, which is as likely to be wrong as right. But </w:t>
      </w:r>
      <w:r w:rsidRPr="00FC1407">
        <w:rPr>
          <w:rStyle w:val="StyleBoldUnderline"/>
          <w:highlight w:val="cyan"/>
        </w:rPr>
        <w:t>prediction markets have the advantage that the participants</w:t>
      </w:r>
      <w:r w:rsidRPr="004F497B">
        <w:rPr>
          <w:rStyle w:val="StyleBoldUnderline"/>
        </w:rPr>
        <w:t xml:space="preserve">, </w:t>
      </w:r>
      <w:r w:rsidRPr="00FC1407">
        <w:rPr>
          <w:rStyle w:val="StyleBoldUnderline"/>
          <w:highlight w:val="cyan"/>
        </w:rPr>
        <w:t>and</w:t>
      </w:r>
      <w:r w:rsidRPr="004F497B">
        <w:rPr>
          <w:rStyle w:val="StyleBoldUnderline"/>
        </w:rPr>
        <w:t xml:space="preserve"> therefore the </w:t>
      </w:r>
      <w:r w:rsidRPr="00FC1407">
        <w:rPr>
          <w:rStyle w:val="StyleBoldUnderline"/>
          <w:highlight w:val="cyan"/>
        </w:rPr>
        <w:t>results, can take</w:t>
      </w:r>
      <w:r w:rsidRPr="004F497B">
        <w:rPr>
          <w:rStyle w:val="StyleBoldUnderline"/>
        </w:rPr>
        <w:t xml:space="preserve"> </w:t>
      </w:r>
      <w:r w:rsidRPr="00FC1407">
        <w:rPr>
          <w:rStyle w:val="StyleBoldUnderline"/>
          <w:highlight w:val="cyan"/>
        </w:rPr>
        <w:t>into consideration any relevant information</w:t>
      </w:r>
      <w:r w:rsidRPr="00FC1407">
        <w:rPr>
          <w:sz w:val="16"/>
          <w:highlight w:val="cyan"/>
        </w:rPr>
        <w:t xml:space="preserve"> -- </w:t>
      </w:r>
      <w:r w:rsidRPr="00FC1407">
        <w:rPr>
          <w:rStyle w:val="StyleBoldUnderline"/>
          <w:highlight w:val="cyan"/>
        </w:rPr>
        <w:t>as opposed to the "fundamentals" analysis, which excludes anything specific to this election cycle, and polling, which only looks at current public opinion and therefore ignores predictable changes</w:t>
      </w:r>
      <w:r w:rsidRPr="004F497B">
        <w:rPr>
          <w:sz w:val="16"/>
        </w:rPr>
        <w:t xml:space="preserve">. So far this year, </w:t>
      </w:r>
      <w:r w:rsidRPr="00FC1407">
        <w:rPr>
          <w:rStyle w:val="Emphasis"/>
          <w:highlight w:val="cyan"/>
        </w:rPr>
        <w:t>Clinton has been the solid favorite</w:t>
      </w:r>
      <w:r w:rsidRPr="004F497B">
        <w:rPr>
          <w:sz w:val="16"/>
        </w:rPr>
        <w:t xml:space="preserve">. </w:t>
      </w:r>
      <w:proofErr w:type="spellStart"/>
      <w:r w:rsidRPr="00FC1407">
        <w:rPr>
          <w:rStyle w:val="StyleBoldUnderline"/>
          <w:highlight w:val="cyan"/>
        </w:rPr>
        <w:t>Predictwise</w:t>
      </w:r>
      <w:proofErr w:type="spellEnd"/>
      <w:r w:rsidRPr="004F497B">
        <w:rPr>
          <w:rStyle w:val="StyleBoldUnderline"/>
        </w:rPr>
        <w:t xml:space="preserve"> currently </w:t>
      </w:r>
      <w:r w:rsidRPr="00FC1407">
        <w:rPr>
          <w:rStyle w:val="StyleBoldUnderline"/>
          <w:highlight w:val="cyan"/>
        </w:rPr>
        <w:t>gives the Democrats a 67 percent chance</w:t>
      </w:r>
      <w:r w:rsidRPr="004F497B">
        <w:rPr>
          <w:rStyle w:val="StyleBoldUnderline"/>
        </w:rPr>
        <w:t xml:space="preserve"> of winning</w:t>
      </w:r>
      <w:r w:rsidRPr="004F497B">
        <w:rPr>
          <w:sz w:val="16"/>
        </w:rPr>
        <w:t xml:space="preserve"> in November.</w:t>
      </w:r>
    </w:p>
    <w:p w:rsidR="00F700A6" w:rsidRDefault="00F700A6" w:rsidP="00F700A6"/>
    <w:p w:rsidR="00F700A6" w:rsidRPr="00172E11" w:rsidRDefault="00F700A6" w:rsidP="00F700A6">
      <w:pPr>
        <w:pStyle w:val="Heading4"/>
      </w:pPr>
      <w:r w:rsidRPr="00172E11">
        <w:t xml:space="preserve">Moody's predicts Clinton will win - historically the MOST accurate </w:t>
      </w:r>
    </w:p>
    <w:p w:rsidR="00F700A6" w:rsidRDefault="00F700A6" w:rsidP="00F700A6">
      <w:r w:rsidRPr="00172E11">
        <w:rPr>
          <w:rStyle w:val="StyleStyleBold12pt"/>
        </w:rPr>
        <w:t>Long 5/26/16</w:t>
      </w:r>
      <w:r w:rsidRPr="00172E11">
        <w:t xml:space="preserve"> (Heather, Columnist @ CNN Money, "Clinton predicted to beat Trump...due to economics," http://money.cnn.com/2016/05/26/news/economy/hillary-clinton-beat-donald-trump-moodys/)</w:t>
      </w:r>
      <w:r>
        <w:t xml:space="preserve"> </w:t>
      </w:r>
    </w:p>
    <w:p w:rsidR="00F700A6" w:rsidRPr="00F338FA" w:rsidRDefault="00F700A6" w:rsidP="00F700A6">
      <w:pPr>
        <w:rPr>
          <w:b/>
          <w:u w:val="single"/>
        </w:rPr>
      </w:pPr>
      <w:r w:rsidRPr="00350ED2">
        <w:rPr>
          <w:sz w:val="16"/>
        </w:rPr>
        <w:t xml:space="preserve">Donald </w:t>
      </w:r>
      <w:r w:rsidRPr="007E5CAE">
        <w:rPr>
          <w:rStyle w:val="StyleBoldUnderline"/>
          <w:highlight w:val="cyan"/>
        </w:rPr>
        <w:t>Trump is in trouble</w:t>
      </w:r>
      <w:r w:rsidRPr="007E5CAE">
        <w:rPr>
          <w:sz w:val="16"/>
          <w:highlight w:val="cyan"/>
        </w:rPr>
        <w:t xml:space="preserve">, </w:t>
      </w:r>
      <w:r w:rsidRPr="007E5CAE">
        <w:rPr>
          <w:rStyle w:val="StyleBoldUnderline"/>
          <w:highlight w:val="cyan"/>
        </w:rPr>
        <w:t>according to a model that has correctly predicted the winner of every presidential race since</w:t>
      </w:r>
      <w:r w:rsidRPr="00350ED2">
        <w:rPr>
          <w:sz w:val="16"/>
        </w:rPr>
        <w:t xml:space="preserve"> Ronald </w:t>
      </w:r>
      <w:r w:rsidRPr="007E5CAE">
        <w:rPr>
          <w:rStyle w:val="StyleBoldUnderline"/>
          <w:highlight w:val="cyan"/>
        </w:rPr>
        <w:t>Reagan</w:t>
      </w:r>
      <w:r w:rsidRPr="00350ED2">
        <w:rPr>
          <w:sz w:val="16"/>
        </w:rPr>
        <w:t xml:space="preserve"> in 1980. This time around the model -- run by </w:t>
      </w:r>
      <w:r w:rsidRPr="007E5CAE">
        <w:rPr>
          <w:rStyle w:val="StyleBoldUnderline"/>
          <w:highlight w:val="cyan"/>
        </w:rPr>
        <w:t>Moody's</w:t>
      </w:r>
      <w:r w:rsidRPr="00350ED2">
        <w:rPr>
          <w:rStyle w:val="StyleBoldUnderline"/>
        </w:rPr>
        <w:t xml:space="preserve"> Analytics</w:t>
      </w:r>
      <w:r w:rsidRPr="00350ED2">
        <w:rPr>
          <w:sz w:val="16"/>
        </w:rPr>
        <w:t xml:space="preserve"> </w:t>
      </w:r>
      <w:r w:rsidRPr="007E5CAE">
        <w:rPr>
          <w:sz w:val="16"/>
          <w:highlight w:val="cyan"/>
        </w:rPr>
        <w:t xml:space="preserve">-- </w:t>
      </w:r>
      <w:r w:rsidRPr="007E5CAE">
        <w:rPr>
          <w:rStyle w:val="StyleBoldUnderline"/>
          <w:highlight w:val="cyan"/>
        </w:rPr>
        <w:t>says a Democrat will win</w:t>
      </w:r>
      <w:r w:rsidRPr="00350ED2">
        <w:rPr>
          <w:rStyle w:val="StyleBoldUnderline"/>
        </w:rPr>
        <w:t xml:space="preserve"> the White House</w:t>
      </w:r>
      <w:r w:rsidRPr="00350ED2">
        <w:rPr>
          <w:sz w:val="16"/>
        </w:rPr>
        <w:t xml:space="preserve">. Hillary Clinton is widely expected to be the Democratic nominee. </w:t>
      </w:r>
      <w:r w:rsidRPr="00350ED2">
        <w:rPr>
          <w:rStyle w:val="StyleBoldUnderline"/>
        </w:rPr>
        <w:t>It's a bad sign for Trump</w:t>
      </w:r>
      <w:r w:rsidRPr="00350ED2">
        <w:rPr>
          <w:sz w:val="16"/>
        </w:rPr>
        <w:t xml:space="preserve">. Moody's has been predicting a Democratic triumph since last August, but </w:t>
      </w:r>
      <w:r w:rsidRPr="00350ED2">
        <w:rPr>
          <w:rStyle w:val="StyleBoldUnderline"/>
        </w:rPr>
        <w:t xml:space="preserve">the </w:t>
      </w:r>
      <w:r w:rsidRPr="007E5CAE">
        <w:rPr>
          <w:rStyle w:val="StyleBoldUnderline"/>
          <w:highlight w:val="cyan"/>
        </w:rPr>
        <w:t>margin of victory is getting bigger for the left as the economy has stayed relatively strong and</w:t>
      </w:r>
      <w:r w:rsidRPr="00350ED2">
        <w:rPr>
          <w:sz w:val="16"/>
        </w:rPr>
        <w:t xml:space="preserve"> President </w:t>
      </w:r>
      <w:r w:rsidRPr="007E5CAE">
        <w:rPr>
          <w:rStyle w:val="StyleBoldUnderline"/>
          <w:highlight w:val="cyan"/>
        </w:rPr>
        <w:t xml:space="preserve">Obama's approval rating has </w:t>
      </w:r>
      <w:proofErr w:type="spellStart"/>
      <w:proofErr w:type="gramStart"/>
      <w:r w:rsidRPr="007E5CAE">
        <w:rPr>
          <w:rStyle w:val="StyleBoldUnderline"/>
          <w:highlight w:val="cyan"/>
        </w:rPr>
        <w:t>risen.</w:t>
      </w:r>
      <w:r w:rsidRPr="00966C4E">
        <w:rPr>
          <w:sz w:val="16"/>
        </w:rPr>
        <w:t>The</w:t>
      </w:r>
      <w:proofErr w:type="spellEnd"/>
      <w:proofErr w:type="gramEnd"/>
      <w:r w:rsidRPr="00966C4E">
        <w:rPr>
          <w:sz w:val="16"/>
        </w:rPr>
        <w:t xml:space="preserve"> reason a Democrat will win isn't about polling or personalities, it's about economics, says Moody's. The economy is the top issue in just about every election. </w:t>
      </w:r>
      <w:r w:rsidRPr="00F338FA">
        <w:rPr>
          <w:rStyle w:val="StyleBoldUnderline"/>
          <w:highlight w:val="cyan"/>
        </w:rPr>
        <w:t>When the economy is doing well, the party currently in office usually wins again</w:t>
      </w:r>
      <w:r w:rsidRPr="00966C4E">
        <w:rPr>
          <w:sz w:val="16"/>
        </w:rPr>
        <w:t xml:space="preserve">. When the economy is tanking, </w:t>
      </w:r>
      <w:r w:rsidRPr="00F338FA">
        <w:rPr>
          <w:sz w:val="16"/>
        </w:rPr>
        <w:t>Americans</w:t>
      </w:r>
      <w:r w:rsidRPr="00966C4E">
        <w:rPr>
          <w:sz w:val="16"/>
        </w:rPr>
        <w:t xml:space="preserve"> vote for change. </w:t>
      </w:r>
      <w:r w:rsidRPr="00172E11">
        <w:rPr>
          <w:rStyle w:val="StyleBoldUnderline"/>
        </w:rPr>
        <w:t>So far, the U.S. economy is chugging along. It's growing</w:t>
      </w:r>
      <w:r w:rsidRPr="00966C4E">
        <w:rPr>
          <w:sz w:val="16"/>
        </w:rPr>
        <w:t xml:space="preserve">. </w:t>
      </w:r>
      <w:r w:rsidRPr="00F338FA">
        <w:rPr>
          <w:sz w:val="16"/>
        </w:rPr>
        <w:t>Millions</w:t>
      </w:r>
      <w:r w:rsidRPr="00966C4E">
        <w:rPr>
          <w:sz w:val="16"/>
        </w:rPr>
        <w:t xml:space="preserve"> of people are getting jobs, home </w:t>
      </w:r>
      <w:r w:rsidRPr="00F338FA">
        <w:rPr>
          <w:sz w:val="16"/>
        </w:rPr>
        <w:t>prices</w:t>
      </w:r>
      <w:r w:rsidRPr="00966C4E">
        <w:rPr>
          <w:sz w:val="16"/>
        </w:rPr>
        <w:t xml:space="preserve"> are rising and gas is cheap. All of </w:t>
      </w:r>
      <w:r w:rsidRPr="00172E11">
        <w:rPr>
          <w:rStyle w:val="Emphasis"/>
        </w:rPr>
        <w:t>this favors Democrats</w:t>
      </w:r>
      <w:r w:rsidRPr="00966C4E">
        <w:rPr>
          <w:sz w:val="16"/>
        </w:rPr>
        <w:t>.</w:t>
      </w:r>
    </w:p>
    <w:p w:rsidR="00F700A6" w:rsidRPr="00F338FA" w:rsidRDefault="00F700A6" w:rsidP="00F700A6"/>
    <w:p w:rsidR="00F700A6" w:rsidRDefault="00F700A6" w:rsidP="00F700A6">
      <w:pPr>
        <w:pStyle w:val="Heading4"/>
      </w:pPr>
      <w:r>
        <w:t xml:space="preserve">Prefer our model. </w:t>
      </w:r>
    </w:p>
    <w:p w:rsidR="00F700A6" w:rsidRPr="00E013E6" w:rsidRDefault="00F700A6" w:rsidP="00F700A6">
      <w:pPr>
        <w:rPr>
          <w:sz w:val="16"/>
          <w:szCs w:val="16"/>
        </w:rPr>
      </w:pPr>
      <w:r w:rsidRPr="00193DDD">
        <w:rPr>
          <w:rStyle w:val="StyleStyleBold12pt"/>
        </w:rPr>
        <w:t xml:space="preserve">White </w:t>
      </w:r>
      <w:r>
        <w:rPr>
          <w:rStyle w:val="StyleStyleBold12pt"/>
        </w:rPr>
        <w:t>16</w:t>
      </w:r>
      <w:r w:rsidRPr="00193DDD">
        <w:rPr>
          <w:sz w:val="16"/>
          <w:szCs w:val="16"/>
        </w:rPr>
        <w:t xml:space="preserve">. [Dan, senior economist at </w:t>
      </w:r>
      <w:proofErr w:type="spellStart"/>
      <w:r w:rsidRPr="00193DDD">
        <w:rPr>
          <w:sz w:val="16"/>
          <w:szCs w:val="16"/>
        </w:rPr>
        <w:t>MOody's</w:t>
      </w:r>
      <w:proofErr w:type="spellEnd"/>
      <w:r w:rsidRPr="00193DDD">
        <w:rPr>
          <w:sz w:val="16"/>
          <w:szCs w:val="16"/>
        </w:rPr>
        <w:t xml:space="preserve"> Analytics, Ryan Sweet, "Democrats to Win in a Landslide in 2016, According to Moody's Election Model" The Street </w:t>
      </w:r>
      <w:r>
        <w:rPr>
          <w:sz w:val="16"/>
          <w:szCs w:val="16"/>
        </w:rPr>
        <w:t>–</w:t>
      </w:r>
      <w:r w:rsidRPr="00193DDD">
        <w:rPr>
          <w:sz w:val="16"/>
          <w:szCs w:val="16"/>
        </w:rPr>
        <w:t xml:space="preserve"> </w:t>
      </w:r>
      <w:r>
        <w:rPr>
          <w:sz w:val="16"/>
          <w:szCs w:val="16"/>
        </w:rPr>
        <w:t xml:space="preserve">August 31 -- </w:t>
      </w:r>
      <w:r w:rsidRPr="00193DDD">
        <w:rPr>
          <w:sz w:val="16"/>
          <w:szCs w:val="16"/>
        </w:rPr>
        <w:t>www.thestreet.com/story/13271435/1/democrats-to-win-in-a-landslide-in-2016-according-to-moody-s-election-model.html]</w:t>
      </w:r>
    </w:p>
    <w:p w:rsidR="00F700A6" w:rsidRDefault="00F700A6" w:rsidP="00F700A6">
      <w:pPr>
        <w:rPr>
          <w:sz w:val="16"/>
        </w:rPr>
      </w:pPr>
      <w:r w:rsidRPr="00E013E6">
        <w:rPr>
          <w:rStyle w:val="StyleBoldUnderline"/>
        </w:rPr>
        <w:t xml:space="preserve">The </w:t>
      </w:r>
      <w:r w:rsidRPr="001D6F17">
        <w:rPr>
          <w:rStyle w:val="StyleBoldUnderline"/>
          <w:highlight w:val="yellow"/>
        </w:rPr>
        <w:t>Moody's</w:t>
      </w:r>
      <w:r w:rsidRPr="00E013E6">
        <w:rPr>
          <w:rStyle w:val="StyleBoldUnderline"/>
        </w:rPr>
        <w:t xml:space="preserve"> Analytics Presidential Election </w:t>
      </w:r>
      <w:r w:rsidRPr="001D6F17">
        <w:rPr>
          <w:rStyle w:val="StyleBoldUnderline"/>
          <w:highlight w:val="yellow"/>
        </w:rPr>
        <w:t>model</w:t>
      </w:r>
      <w:r w:rsidRPr="00E013E6">
        <w:rPr>
          <w:sz w:val="16"/>
        </w:rPr>
        <w:t xml:space="preserve"> forecasts whether or not the incumbent party will maintain control over the White House using a mixture of economic, demographic and political data. The model </w:t>
      </w:r>
      <w:r w:rsidRPr="001D6F17">
        <w:rPr>
          <w:rStyle w:val="StyleBoldUnderline"/>
          <w:highlight w:val="yellow"/>
        </w:rPr>
        <w:t>successfully predicts every election back to 1980, including a perfect</w:t>
      </w:r>
      <w:r w:rsidRPr="00E013E6">
        <w:rPr>
          <w:rStyle w:val="StyleBoldUnderline"/>
        </w:rPr>
        <w:t xml:space="preserve"> electoral vote </w:t>
      </w:r>
      <w:r w:rsidRPr="001D6F17">
        <w:rPr>
          <w:rStyle w:val="StyleBoldUnderline"/>
          <w:highlight w:val="yellow"/>
        </w:rPr>
        <w:t>prediction</w:t>
      </w:r>
      <w:r w:rsidRPr="00E013E6">
        <w:rPr>
          <w:rStyle w:val="StyleBoldUnderline"/>
        </w:rPr>
        <w:t xml:space="preserve"> </w:t>
      </w:r>
      <w:r w:rsidRPr="001D6F17">
        <w:rPr>
          <w:rStyle w:val="StyleBoldUnderline"/>
          <w:highlight w:val="yellow"/>
        </w:rPr>
        <w:t>in</w:t>
      </w:r>
      <w:r w:rsidRPr="00E013E6">
        <w:rPr>
          <w:rStyle w:val="StyleBoldUnderline"/>
        </w:rPr>
        <w:t xml:space="preserve"> the </w:t>
      </w:r>
      <w:r w:rsidRPr="001D6F17">
        <w:rPr>
          <w:rStyle w:val="StyleBoldUnderline"/>
          <w:highlight w:val="yellow"/>
        </w:rPr>
        <w:t>2012</w:t>
      </w:r>
      <w:r w:rsidRPr="00E013E6">
        <w:rPr>
          <w:rStyle w:val="StyleBoldUnderline"/>
        </w:rPr>
        <w:t xml:space="preserve"> election</w:t>
      </w:r>
      <w:r w:rsidRPr="00E013E6">
        <w:rPr>
          <w:sz w:val="16"/>
        </w:rPr>
        <w:t>. Read More: Moody's on Volatility.</w:t>
      </w:r>
    </w:p>
    <w:p w:rsidR="00F700A6" w:rsidRPr="004A5159" w:rsidRDefault="00F700A6" w:rsidP="00F700A6"/>
    <w:p w:rsidR="00F700A6" w:rsidRDefault="00F700A6" w:rsidP="00F700A6">
      <w:pPr>
        <w:pStyle w:val="Heading4"/>
      </w:pPr>
      <w:r>
        <w:t xml:space="preserve">Hillary will win – demographics and </w:t>
      </w:r>
      <w:proofErr w:type="gramStart"/>
      <w:r>
        <w:t>electoral college</w:t>
      </w:r>
      <w:proofErr w:type="gramEnd"/>
      <w:r>
        <w:t xml:space="preserve">. </w:t>
      </w:r>
    </w:p>
    <w:p w:rsidR="00F700A6" w:rsidRPr="008F58B2" w:rsidRDefault="00F700A6" w:rsidP="00F700A6">
      <w:pPr>
        <w:rPr>
          <w:sz w:val="16"/>
        </w:rPr>
      </w:pPr>
      <w:r w:rsidRPr="008F58B2">
        <w:rPr>
          <w:rStyle w:val="StyleStyleBold12pt"/>
        </w:rPr>
        <w:t>Cassidy 5-25</w:t>
      </w:r>
      <w:r w:rsidRPr="008F58B2">
        <w:rPr>
          <w:sz w:val="16"/>
        </w:rPr>
        <w:t>-16. [John, staff writer, "THE CHALLENGES FACING HILLARY CLINTON" The New Yorker -- www.newyorker.com/news/john-cassidy/the-challenges-facing-hillary-clinton]</w:t>
      </w:r>
    </w:p>
    <w:p w:rsidR="00F700A6" w:rsidRPr="008F58B2" w:rsidRDefault="00F700A6" w:rsidP="00F700A6">
      <w:pPr>
        <w:rPr>
          <w:sz w:val="16"/>
        </w:rPr>
      </w:pPr>
      <w:r w:rsidRPr="0097311F">
        <w:rPr>
          <w:rStyle w:val="StyleBoldUnderline"/>
        </w:rPr>
        <w:t>With some</w:t>
      </w:r>
      <w:r w:rsidRPr="008F58B2">
        <w:rPr>
          <w:sz w:val="16"/>
        </w:rPr>
        <w:t xml:space="preserve"> people I know </w:t>
      </w:r>
      <w:r w:rsidRPr="0097311F">
        <w:rPr>
          <w:rStyle w:val="StyleBoldUnderline"/>
        </w:rPr>
        <w:t>in panic mode about the</w:t>
      </w:r>
      <w:r w:rsidRPr="008F58B2">
        <w:rPr>
          <w:sz w:val="16"/>
        </w:rPr>
        <w:t xml:space="preserve"> latest opinion </w:t>
      </w:r>
      <w:r w:rsidRPr="0097311F">
        <w:rPr>
          <w:rStyle w:val="StyleBoldUnderline"/>
        </w:rPr>
        <w:t>polls showing</w:t>
      </w:r>
      <w:r w:rsidRPr="008F58B2">
        <w:rPr>
          <w:sz w:val="16"/>
        </w:rPr>
        <w:t xml:space="preserve"> Donald </w:t>
      </w:r>
      <w:r w:rsidRPr="0097311F">
        <w:rPr>
          <w:rStyle w:val="StyleBoldUnderline"/>
        </w:rPr>
        <w:t>Trump performing well</w:t>
      </w:r>
      <w:r w:rsidRPr="008F58B2">
        <w:rPr>
          <w:sz w:val="16"/>
        </w:rPr>
        <w:t xml:space="preserve"> in a prospective fall campaign </w:t>
      </w:r>
      <w:r w:rsidRPr="0097311F">
        <w:rPr>
          <w:rStyle w:val="StyleBoldUnderline"/>
        </w:rPr>
        <w:t>against</w:t>
      </w:r>
      <w:r w:rsidRPr="008F58B2">
        <w:rPr>
          <w:sz w:val="16"/>
        </w:rPr>
        <w:t xml:space="preserve"> Hillary </w:t>
      </w:r>
      <w:r w:rsidRPr="0097311F">
        <w:rPr>
          <w:rStyle w:val="StyleBoldUnderline"/>
        </w:rPr>
        <w:t>Clinton</w:t>
      </w:r>
      <w:r w:rsidRPr="008F58B2">
        <w:rPr>
          <w:sz w:val="16"/>
        </w:rPr>
        <w:t xml:space="preserve">, </w:t>
      </w:r>
      <w:r w:rsidRPr="0097311F">
        <w:rPr>
          <w:rStyle w:val="StyleBoldUnderline"/>
        </w:rPr>
        <w:t>I thought it might be worth stepping back a bit and looking at the prospects for s</w:t>
      </w:r>
      <w:r w:rsidRPr="008F58B2">
        <w:rPr>
          <w:sz w:val="16"/>
        </w:rPr>
        <w:t xml:space="preserve">uch a race in </w:t>
      </w:r>
      <w:r w:rsidRPr="0097311F">
        <w:rPr>
          <w:rStyle w:val="StyleBoldUnderline"/>
        </w:rPr>
        <w:t>November</w:t>
      </w:r>
      <w:r w:rsidRPr="008F58B2">
        <w:rPr>
          <w:sz w:val="16"/>
        </w:rPr>
        <w:t xml:space="preserve">. For Democrats and others alarmed by Trump’s advance, the outlook is reassuring, but not entirely so. Assuming that Hillary </w:t>
      </w:r>
      <w:r w:rsidRPr="00FC1407">
        <w:rPr>
          <w:rStyle w:val="StyleBoldUnderline"/>
          <w:highlight w:val="cyan"/>
        </w:rPr>
        <w:t>Clinton</w:t>
      </w:r>
      <w:r w:rsidRPr="008F58B2">
        <w:rPr>
          <w:sz w:val="16"/>
        </w:rPr>
        <w:t xml:space="preserve"> wraps up the Democratic nomination pretty soon, she </w:t>
      </w:r>
      <w:r w:rsidRPr="00FC1407">
        <w:rPr>
          <w:rStyle w:val="StyleBoldUnderline"/>
          <w:highlight w:val="cyan"/>
        </w:rPr>
        <w:t>will be the firm favorite</w:t>
      </w:r>
      <w:r w:rsidRPr="0097311F">
        <w:rPr>
          <w:rStyle w:val="StyleBoldUnderline"/>
        </w:rPr>
        <w:t xml:space="preserve"> to win the general election</w:t>
      </w:r>
      <w:r w:rsidRPr="008F58B2">
        <w:rPr>
          <w:sz w:val="16"/>
        </w:rPr>
        <w:t xml:space="preserve">. But she faces some significant challenges, not least of which is confronting a demagogue who daily traduces her and her husband. </w:t>
      </w:r>
      <w:r w:rsidRPr="00FC1407">
        <w:rPr>
          <w:rStyle w:val="Emphasis"/>
          <w:highlight w:val="cyan"/>
        </w:rPr>
        <w:t>Arguably, the biggest factor in Clinton’s favor is demography</w:t>
      </w:r>
      <w:r w:rsidRPr="00FC1407">
        <w:rPr>
          <w:sz w:val="16"/>
          <w:highlight w:val="cyan"/>
        </w:rPr>
        <w:t xml:space="preserve">. </w:t>
      </w:r>
      <w:r w:rsidRPr="00FC1407">
        <w:rPr>
          <w:rStyle w:val="StyleBoldUnderline"/>
          <w:highlight w:val="cyan"/>
        </w:rPr>
        <w:t>The Obama coalition of minority voters, young people, single women, and highly educated white voters</w:t>
      </w:r>
      <w:r w:rsidRPr="008F58B2">
        <w:rPr>
          <w:sz w:val="16"/>
        </w:rPr>
        <w:t xml:space="preserve"> of both sexes, which has seen the Democrats to victories in 2008 and 2012, remains intact. Indeed, </w:t>
      </w:r>
      <w:r w:rsidRPr="00FC1407">
        <w:rPr>
          <w:sz w:val="16"/>
          <w:highlight w:val="cyan"/>
        </w:rPr>
        <w:t xml:space="preserve">it </w:t>
      </w:r>
      <w:r w:rsidRPr="00FC1407">
        <w:rPr>
          <w:rStyle w:val="StyleBoldUnderline"/>
          <w:highlight w:val="cyan"/>
        </w:rPr>
        <w:t>is growing</w:t>
      </w:r>
      <w:r w:rsidRPr="00FC1407">
        <w:rPr>
          <w:sz w:val="16"/>
          <w:highlight w:val="cyan"/>
        </w:rPr>
        <w:t xml:space="preserve">. </w:t>
      </w:r>
      <w:r w:rsidRPr="00FC1407">
        <w:rPr>
          <w:rStyle w:val="StyleBoldUnderline"/>
          <w:highlight w:val="cyan"/>
        </w:rPr>
        <w:t>Meanwhile, the Republican base</w:t>
      </w:r>
      <w:r w:rsidRPr="008F58B2">
        <w:rPr>
          <w:sz w:val="16"/>
        </w:rPr>
        <w:t xml:space="preserve"> of older, whiter, and less educated voters </w:t>
      </w:r>
      <w:r w:rsidRPr="00FC1407">
        <w:rPr>
          <w:rStyle w:val="StyleBoldUnderline"/>
          <w:highlight w:val="cyan"/>
        </w:rPr>
        <w:t>continues to shrink</w:t>
      </w:r>
      <w:r w:rsidRPr="008F58B2">
        <w:rPr>
          <w:sz w:val="16"/>
        </w:rPr>
        <w:t xml:space="preserve">. Back in March, I spoke with the political scientist </w:t>
      </w:r>
      <w:proofErr w:type="spellStart"/>
      <w:r w:rsidRPr="008F58B2">
        <w:rPr>
          <w:sz w:val="16"/>
        </w:rPr>
        <w:t>Ruy</w:t>
      </w:r>
      <w:proofErr w:type="spellEnd"/>
      <w:r w:rsidRPr="008F58B2">
        <w:rPr>
          <w:sz w:val="16"/>
        </w:rPr>
        <w:t xml:space="preserve"> Teixeira, who has written widely on the Obama coalition, and he pointed out that </w:t>
      </w:r>
      <w:r w:rsidRPr="0097311F">
        <w:rPr>
          <w:rStyle w:val="StyleBoldUnderline"/>
        </w:rPr>
        <w:t>the minority share of the electorate will likely increase by another two percentage points this year</w:t>
      </w:r>
      <w:r w:rsidRPr="008F58B2">
        <w:rPr>
          <w:sz w:val="16"/>
        </w:rPr>
        <w:t xml:space="preserve">, to twenty-eight per cent. </w:t>
      </w:r>
      <w:r w:rsidRPr="00FC1407">
        <w:rPr>
          <w:rStyle w:val="StyleBoldUnderline"/>
          <w:highlight w:val="cyan"/>
        </w:rPr>
        <w:t>Clinton</w:t>
      </w:r>
      <w:r w:rsidRPr="008F58B2">
        <w:rPr>
          <w:sz w:val="16"/>
        </w:rPr>
        <w:t xml:space="preserve">, as she has demonstrated during the Democratic primary campaign, </w:t>
      </w:r>
      <w:r w:rsidRPr="00FC1407">
        <w:rPr>
          <w:rStyle w:val="StyleBoldUnderline"/>
          <w:highlight w:val="cyan"/>
        </w:rPr>
        <w:t>has strong support among minority voters</w:t>
      </w:r>
      <w:r w:rsidRPr="008F58B2">
        <w:rPr>
          <w:sz w:val="16"/>
        </w:rPr>
        <w:t xml:space="preserve">, and she also scores well with other elements of the Obama coalition, such as working women and the highly educated. </w:t>
      </w:r>
      <w:r w:rsidRPr="0097311F">
        <w:rPr>
          <w:rStyle w:val="StyleBoldUnderline"/>
        </w:rPr>
        <w:t>Unless Trump can attract more minority voters, which seems unlikely, he will need to rack up huge majorities among white voters</w:t>
      </w:r>
      <w:r w:rsidRPr="008F58B2">
        <w:rPr>
          <w:sz w:val="16"/>
        </w:rPr>
        <w:t xml:space="preserve">. To carry Ohio, for example, Teixeira reckons that Trump would have to win the white working-class vote by twenty-two or twenty-three percentage points, and hold on to, or even expand, Mitt Romney’s double-digit margin of victory among college-educated white voters, who might be put off by Trump’s extremism. </w:t>
      </w:r>
      <w:r w:rsidRPr="00FC1407">
        <w:rPr>
          <w:rStyle w:val="StyleBoldUnderline"/>
          <w:highlight w:val="cyan"/>
        </w:rPr>
        <w:t>The political map should also be friendly to Clinton</w:t>
      </w:r>
      <w:r w:rsidRPr="008F58B2">
        <w:rPr>
          <w:sz w:val="16"/>
        </w:rPr>
        <w:t xml:space="preserve">. </w:t>
      </w:r>
      <w:r w:rsidRPr="00FC1407">
        <w:rPr>
          <w:rStyle w:val="StyleBoldUnderline"/>
          <w:highlight w:val="cyan"/>
        </w:rPr>
        <w:t>In every election since 1992, the Democrats have carried eighteen states that have a combined total of two hundred and forty-two votes in the Electoral College—just twenty-eight short</w:t>
      </w:r>
      <w:r w:rsidRPr="0097311F">
        <w:rPr>
          <w:rStyle w:val="StyleBoldUnderline"/>
        </w:rPr>
        <w:t xml:space="preserve"> of</w:t>
      </w:r>
      <w:r w:rsidRPr="008F58B2">
        <w:rPr>
          <w:sz w:val="16"/>
        </w:rPr>
        <w:t xml:space="preserve"> the two hundred and seventy needed to assure </w:t>
      </w:r>
      <w:r w:rsidRPr="0097311F">
        <w:rPr>
          <w:rStyle w:val="StyleBoldUnderline"/>
        </w:rPr>
        <w:t>victory</w:t>
      </w:r>
      <w:r w:rsidRPr="008F58B2">
        <w:rPr>
          <w:sz w:val="16"/>
        </w:rPr>
        <w:t xml:space="preserve">. The Republicans’ base in the Electoral College is smaller: twenty-three states with a hundred and ninety-one electoral votes. As usual, this year’s contest is likely to come down to a dozen or so battleground states. But </w:t>
      </w:r>
      <w:r w:rsidRPr="0097311F">
        <w:rPr>
          <w:rStyle w:val="StyleBoldUnderline"/>
        </w:rPr>
        <w:t>Clinton</w:t>
      </w:r>
      <w:r w:rsidRPr="008F58B2">
        <w:rPr>
          <w:sz w:val="16"/>
        </w:rPr>
        <w:t xml:space="preserve">, if she holds onto the core Democratic states, </w:t>
      </w:r>
      <w:r w:rsidRPr="0097311F">
        <w:rPr>
          <w:rStyle w:val="StyleBoldUnderline"/>
        </w:rPr>
        <w:t>will have many more ways to get to two hundred and seventy.</w:t>
      </w:r>
      <w:r>
        <w:rPr>
          <w:rStyle w:val="StyleBoldUnderline"/>
        </w:rPr>
        <w:t xml:space="preserve"> </w:t>
      </w:r>
      <w:r w:rsidRPr="008F58B2">
        <w:rPr>
          <w:rStyle w:val="StyleBoldUnderline"/>
        </w:rPr>
        <w:t>Figures like these</w:t>
      </w:r>
      <w:r w:rsidRPr="008F58B2">
        <w:rPr>
          <w:sz w:val="16"/>
        </w:rPr>
        <w:t>—together with the fact that Democratic candidates have won the popular vote in five out of the past six Presidential elections—</w:t>
      </w:r>
      <w:r w:rsidRPr="008F58B2">
        <w:rPr>
          <w:rStyle w:val="StyleBoldUnderline"/>
        </w:rPr>
        <w:t>help to explain why Clinton remains the bettors’ choice to win</w:t>
      </w:r>
      <w:r w:rsidRPr="008F58B2">
        <w:rPr>
          <w:sz w:val="16"/>
        </w:rPr>
        <w:t xml:space="preserve">. At the British online bookmakers, the odds of her being the next President are about 1:2, which means that you have to wager a hundred dollars to win fifty. Trump’s odds are about 2:1. (You bet fifty dollars to win a hundred.) These odds imply that </w:t>
      </w:r>
      <w:r w:rsidRPr="008F58B2">
        <w:rPr>
          <w:rStyle w:val="StyleBoldUnderline"/>
        </w:rPr>
        <w:t xml:space="preserve">the </w:t>
      </w:r>
      <w:r w:rsidRPr="00FC1407">
        <w:rPr>
          <w:rStyle w:val="StyleBoldUnderline"/>
          <w:highlight w:val="cyan"/>
        </w:rPr>
        <w:t>probability of Clinton winning is 66.7 per cent</w:t>
      </w:r>
      <w:r w:rsidRPr="008F58B2">
        <w:rPr>
          <w:rStyle w:val="StyleBoldUnderline"/>
        </w:rPr>
        <w:t>, and the probability of Trump winning is 33.3 per cent</w:t>
      </w:r>
      <w:r w:rsidRPr="008F58B2">
        <w:rPr>
          <w:sz w:val="16"/>
        </w:rPr>
        <w:t>.</w:t>
      </w:r>
    </w:p>
    <w:p w:rsidR="00F700A6" w:rsidRDefault="00F700A6" w:rsidP="00F700A6"/>
    <w:p w:rsidR="00F700A6" w:rsidRDefault="00F700A6" w:rsidP="00F700A6"/>
    <w:p w:rsidR="00F700A6" w:rsidRDefault="00F700A6" w:rsidP="00F700A6">
      <w:pPr>
        <w:pStyle w:val="Heading4"/>
      </w:pPr>
      <w:proofErr w:type="gramStart"/>
      <w:r>
        <w:t>Hispanic voters and party unity.</w:t>
      </w:r>
      <w:proofErr w:type="gramEnd"/>
      <w:r>
        <w:t xml:space="preserve"> </w:t>
      </w:r>
    </w:p>
    <w:p w:rsidR="00F700A6" w:rsidRPr="001F765B" w:rsidRDefault="00F700A6" w:rsidP="00F700A6">
      <w:pPr>
        <w:rPr>
          <w:sz w:val="16"/>
        </w:rPr>
      </w:pPr>
      <w:proofErr w:type="spellStart"/>
      <w:r w:rsidRPr="006C0A95">
        <w:rPr>
          <w:rStyle w:val="StyleStyleBold12pt"/>
        </w:rPr>
        <w:t>Kondik</w:t>
      </w:r>
      <w:proofErr w:type="spellEnd"/>
      <w:r w:rsidRPr="006C0A95">
        <w:rPr>
          <w:rStyle w:val="StyleStyleBold12pt"/>
        </w:rPr>
        <w:t xml:space="preserve"> and </w:t>
      </w:r>
      <w:proofErr w:type="spellStart"/>
      <w:r w:rsidRPr="006C0A95">
        <w:rPr>
          <w:rStyle w:val="StyleStyleBold12pt"/>
        </w:rPr>
        <w:t>Skelley</w:t>
      </w:r>
      <w:proofErr w:type="spellEnd"/>
      <w:r w:rsidRPr="006C0A95">
        <w:rPr>
          <w:rStyle w:val="StyleStyleBold12pt"/>
        </w:rPr>
        <w:t xml:space="preserve"> 5-8</w:t>
      </w:r>
      <w:r w:rsidRPr="006C0A95">
        <w:rPr>
          <w:sz w:val="16"/>
        </w:rPr>
        <w:t xml:space="preserve">-16. [Kyle, managing editor of </w:t>
      </w:r>
      <w:proofErr w:type="spellStart"/>
      <w:r w:rsidRPr="006C0A95">
        <w:rPr>
          <w:sz w:val="16"/>
        </w:rPr>
        <w:t>Sabato’s</w:t>
      </w:r>
      <w:proofErr w:type="spellEnd"/>
      <w:r w:rsidRPr="006C0A95">
        <w:rPr>
          <w:sz w:val="16"/>
        </w:rPr>
        <w:t xml:space="preserve"> Crystal Ball, a nonpartisan political newsletter produced by the University of Virginia Center for Politics Read more: http://www.politico.com/magazine/story/2016/05/2016-donald-trump-hillary-clinton-election-things-you-should-know-213875#ixzz4AeVp8Bsw Follow us: @politico on Twitter | Politico on Facebook, Geoffrey, associate editor @ </w:t>
      </w:r>
      <w:proofErr w:type="spellStart"/>
      <w:r w:rsidRPr="006C0A95">
        <w:rPr>
          <w:sz w:val="16"/>
        </w:rPr>
        <w:t>Sabato's</w:t>
      </w:r>
      <w:proofErr w:type="spellEnd"/>
      <w:r w:rsidRPr="006C0A95">
        <w:rPr>
          <w:sz w:val="16"/>
        </w:rPr>
        <w:t xml:space="preserve"> Crystal Ball, "5 Things You Need to Know About the Coming Trump vs. Clinton Showdown" Politico -- www.politico.com/magazine/story/2016/05/2016-donald-trump-hillary-clinton-election-things-you-should-know-213875]</w:t>
      </w:r>
    </w:p>
    <w:p w:rsidR="00F700A6" w:rsidRPr="001F765B" w:rsidRDefault="00F700A6" w:rsidP="00F700A6">
      <w:pPr>
        <w:rPr>
          <w:sz w:val="16"/>
        </w:rPr>
      </w:pPr>
      <w:r w:rsidRPr="001F765B">
        <w:rPr>
          <w:sz w:val="16"/>
        </w:rPr>
        <w:t xml:space="preserve">And then </w:t>
      </w:r>
      <w:r w:rsidRPr="001F765B">
        <w:rPr>
          <w:rStyle w:val="StyleBoldUnderline"/>
        </w:rPr>
        <w:t xml:space="preserve">there are </w:t>
      </w:r>
      <w:r w:rsidRPr="00FC1407">
        <w:rPr>
          <w:rStyle w:val="StyleBoldUnderline"/>
          <w:highlight w:val="cyan"/>
        </w:rPr>
        <w:t>Hispanic voters</w:t>
      </w:r>
      <w:r w:rsidRPr="001F765B">
        <w:rPr>
          <w:rStyle w:val="StyleBoldUnderline"/>
        </w:rPr>
        <w:t xml:space="preserve">, who </w:t>
      </w:r>
      <w:r w:rsidRPr="001F765B">
        <w:rPr>
          <w:sz w:val="16"/>
        </w:rPr>
        <w:t>appear to</w:t>
      </w:r>
      <w:r w:rsidRPr="001F765B">
        <w:rPr>
          <w:rStyle w:val="StyleBoldUnderline"/>
        </w:rPr>
        <w:t xml:space="preserve"> </w:t>
      </w:r>
      <w:r w:rsidRPr="00FC1407">
        <w:rPr>
          <w:rStyle w:val="StyleBoldUnderline"/>
          <w:highlight w:val="cyan"/>
        </w:rPr>
        <w:t>abhor Trump</w:t>
      </w:r>
      <w:r w:rsidRPr="001F765B">
        <w:rPr>
          <w:sz w:val="16"/>
        </w:rPr>
        <w:t xml:space="preserve">. The research firm Latino Decisions recently found Trump’s net favorability among Latinos to be -78 percent, while Hillary Clinton’s is +29 percent. To put Trump’s numbers into perspective within his party, Ted Cruz’s net favorability was -16 percent, and John Kasich’s was -10 percent. Although </w:t>
      </w:r>
      <w:r w:rsidRPr="00FC1407">
        <w:rPr>
          <w:rStyle w:val="StyleBoldUnderline"/>
          <w:highlight w:val="cyan"/>
        </w:rPr>
        <w:t>Hispanic voters</w:t>
      </w:r>
      <w:r w:rsidRPr="001F765B">
        <w:rPr>
          <w:sz w:val="16"/>
        </w:rPr>
        <w:t xml:space="preserve"> will be heavily concentrated in uncompetitive California and Texas, they </w:t>
      </w:r>
      <w:r w:rsidRPr="00FC1407">
        <w:rPr>
          <w:rStyle w:val="StyleBoldUnderline"/>
          <w:highlight w:val="cyan"/>
        </w:rPr>
        <w:t>will be very important in at least three swing states</w:t>
      </w:r>
      <w:r w:rsidRPr="001F765B">
        <w:rPr>
          <w:rStyle w:val="StyleBoldUnderline"/>
        </w:rPr>
        <w:t>: Colorado</w:t>
      </w:r>
      <w:r w:rsidRPr="001F765B">
        <w:rPr>
          <w:sz w:val="16"/>
        </w:rPr>
        <w:t xml:space="preserve"> (where Hispanics made up 14 percent of the state’s 2012 electorate), </w:t>
      </w:r>
      <w:r w:rsidRPr="001F765B">
        <w:rPr>
          <w:rStyle w:val="StyleBoldUnderline"/>
        </w:rPr>
        <w:t>Florida</w:t>
      </w:r>
      <w:r w:rsidRPr="001F765B">
        <w:rPr>
          <w:sz w:val="16"/>
        </w:rPr>
        <w:t xml:space="preserve"> (17 percent) </w:t>
      </w:r>
      <w:r w:rsidRPr="001F765B">
        <w:rPr>
          <w:rStyle w:val="StyleBoldUnderline"/>
        </w:rPr>
        <w:t>and Nevada</w:t>
      </w:r>
      <w:r w:rsidRPr="001F765B">
        <w:rPr>
          <w:sz w:val="16"/>
        </w:rPr>
        <w:t xml:space="preserve"> (19 percent). </w:t>
      </w:r>
      <w:r w:rsidRPr="001F765B">
        <w:rPr>
          <w:rStyle w:val="StyleBoldUnderline"/>
        </w:rPr>
        <w:t>In light of how Trump is viewed by this demographic group</w:t>
      </w:r>
      <w:r w:rsidRPr="00FC1407">
        <w:rPr>
          <w:sz w:val="16"/>
          <w:highlight w:val="cyan"/>
        </w:rPr>
        <w:t xml:space="preserve">, </w:t>
      </w:r>
      <w:r w:rsidRPr="00FC1407">
        <w:rPr>
          <w:rStyle w:val="StyleBoldUnderline"/>
          <w:highlight w:val="cyan"/>
        </w:rPr>
        <w:t>it’s not difficult to imagine Clinton winning 80 percent of Latinos after Obama</w:t>
      </w:r>
      <w:r w:rsidRPr="001F765B">
        <w:rPr>
          <w:rStyle w:val="StyleBoldUnderline"/>
        </w:rPr>
        <w:t xml:space="preserve"> won 71 percent in 2012</w:t>
      </w:r>
      <w:r w:rsidRPr="001F765B">
        <w:rPr>
          <w:sz w:val="16"/>
        </w:rPr>
        <w:t xml:space="preserve">. And, most projections expect Latinos to make up more of the electorate than they did in 2012, when they comprised 10 percent of all voters. That assumption is based partly on the growing Latino population, but also on the fact that hatred of Trump may motivate more Hispanics to register to vote and turn out to the polls. Lastly, </w:t>
      </w:r>
      <w:r w:rsidRPr="00FC1407">
        <w:rPr>
          <w:rStyle w:val="StyleBoldUnderline"/>
          <w:highlight w:val="cyan"/>
        </w:rPr>
        <w:t>party unity is likely to be a bigger problem for Trump</w:t>
      </w:r>
      <w:r w:rsidRPr="001F765B">
        <w:rPr>
          <w:rStyle w:val="StyleBoldUnderline"/>
        </w:rPr>
        <w:t xml:space="preserve"> than Clinton</w:t>
      </w:r>
      <w:r w:rsidRPr="001F765B">
        <w:rPr>
          <w:sz w:val="16"/>
        </w:rPr>
        <w:t xml:space="preserve">. </w:t>
      </w:r>
      <w:r w:rsidRPr="001F765B">
        <w:rPr>
          <w:rStyle w:val="StyleBoldUnderline"/>
        </w:rPr>
        <w:t xml:space="preserve">There’s little question </w:t>
      </w:r>
      <w:r w:rsidRPr="00FC1407">
        <w:rPr>
          <w:rStyle w:val="StyleBoldUnderline"/>
          <w:highlight w:val="cyan"/>
        </w:rPr>
        <w:t>that #</w:t>
      </w:r>
      <w:proofErr w:type="spellStart"/>
      <w:r w:rsidRPr="00FC1407">
        <w:rPr>
          <w:rStyle w:val="StyleBoldUnderline"/>
          <w:highlight w:val="cyan"/>
        </w:rPr>
        <w:t>NeverTrump</w:t>
      </w:r>
      <w:proofErr w:type="spellEnd"/>
      <w:r w:rsidRPr="00FC1407">
        <w:rPr>
          <w:rStyle w:val="StyleBoldUnderline"/>
          <w:highlight w:val="cyan"/>
        </w:rPr>
        <w:t xml:space="preserve"> is a larger force within the GOP than the anti-Clinton contingent is within the Democratic Party</w:t>
      </w:r>
      <w:r w:rsidRPr="001F765B">
        <w:rPr>
          <w:sz w:val="16"/>
        </w:rPr>
        <w:t xml:space="preserve">. Take the April 26 Pennsylvania primary as an example. Based on the exit poll, 84 percent of Democrats said they would definitely or probably vote for Clinton if she won the Democratic nomination, and 11 percent said they would be “scared” if Clinton became president. Overall, 69 percent of Democrats felt the Clinton-Sanders contest had energized the party while 26 percent felt it had divided Democrats. Contrast those numbers to views of Republicans in the Keystone State: Only 39 percent felt the GOP campaign had energized the party while 58 percent felt it had divided Republicans. In total, 77 percent said they would definitely or probably vote for Trump in the general election, and 22 percent said they would be “scared” if he became president. Of course, there is ample time for Trump to bring anti-Trump Republicans back into the fold, and his favorability numbers among party members have improved in recent weeks. Still, via Gallup, his net favorable rating among Republicans was +29 as of May 5 versus +44 for Clinton among Democrats. </w:t>
      </w:r>
      <w:r w:rsidRPr="00FC1407">
        <w:rPr>
          <w:rStyle w:val="StyleBoldUnderline"/>
          <w:highlight w:val="cyan"/>
        </w:rPr>
        <w:t>These factors, coupled with Clinton’s healthy lead over Trump in early horserace polling, led the Crystal Ball to make Clinton a large favorite</w:t>
      </w:r>
      <w:r w:rsidRPr="001F765B">
        <w:rPr>
          <w:sz w:val="16"/>
        </w:rPr>
        <w:t xml:space="preserve"> </w:t>
      </w:r>
      <w:r w:rsidRPr="001F765B">
        <w:rPr>
          <w:rStyle w:val="StyleBoldUnderline"/>
        </w:rPr>
        <w:t>in our first Clinton-Trump Electoral College map,</w:t>
      </w:r>
      <w:r w:rsidRPr="001F765B">
        <w:rPr>
          <w:sz w:val="16"/>
        </w:rPr>
        <w:t xml:space="preserve"> in which we give Clinton a 347 to 191 edge in the electoral vote. (Many people, including some Republicans, have told us they believe this projection is actually too kind to Trump.)</w:t>
      </w:r>
    </w:p>
    <w:p w:rsidR="00F700A6" w:rsidRDefault="00F700A6" w:rsidP="00F700A6"/>
    <w:p w:rsidR="00F700A6" w:rsidRPr="00F700A6" w:rsidRDefault="00F700A6" w:rsidP="00F700A6"/>
    <w:p w:rsidR="00F700A6" w:rsidRDefault="00F700A6" w:rsidP="00F700A6">
      <w:pPr>
        <w:pStyle w:val="Heading1"/>
      </w:pPr>
    </w:p>
    <w:p w:rsidR="00F700A6" w:rsidRDefault="00F700A6" w:rsidP="00F700A6">
      <w:pPr>
        <w:pStyle w:val="Heading1"/>
      </w:pPr>
      <w:r>
        <w:t>Link</w:t>
      </w:r>
    </w:p>
    <w:p w:rsidR="00F700A6" w:rsidRDefault="00F700A6" w:rsidP="00F700A6">
      <w:pPr>
        <w:pStyle w:val="Heading1"/>
      </w:pPr>
    </w:p>
    <w:p w:rsidR="00F700A6" w:rsidRDefault="00F700A6"/>
    <w:sectPr w:rsidR="00F700A6" w:rsidSect="007801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0A6"/>
    <w:rsid w:val="000074CF"/>
    <w:rsid w:val="00010F31"/>
    <w:rsid w:val="00025216"/>
    <w:rsid w:val="000420DA"/>
    <w:rsid w:val="00045B4D"/>
    <w:rsid w:val="00053CB1"/>
    <w:rsid w:val="000676A0"/>
    <w:rsid w:val="000709EE"/>
    <w:rsid w:val="00077381"/>
    <w:rsid w:val="00095CE6"/>
    <w:rsid w:val="000A1549"/>
    <w:rsid w:val="000B3311"/>
    <w:rsid w:val="000B3E63"/>
    <w:rsid w:val="00112748"/>
    <w:rsid w:val="001306E6"/>
    <w:rsid w:val="00134D2D"/>
    <w:rsid w:val="0014468D"/>
    <w:rsid w:val="00174C05"/>
    <w:rsid w:val="00184BE4"/>
    <w:rsid w:val="00193622"/>
    <w:rsid w:val="00193DF0"/>
    <w:rsid w:val="001B3F6A"/>
    <w:rsid w:val="001B7E03"/>
    <w:rsid w:val="001C56EE"/>
    <w:rsid w:val="00201639"/>
    <w:rsid w:val="00201FAD"/>
    <w:rsid w:val="00222CDA"/>
    <w:rsid w:val="002239CD"/>
    <w:rsid w:val="00225B59"/>
    <w:rsid w:val="00281B5E"/>
    <w:rsid w:val="00283AF4"/>
    <w:rsid w:val="002856B5"/>
    <w:rsid w:val="002936E1"/>
    <w:rsid w:val="002B29DD"/>
    <w:rsid w:val="002C3FAC"/>
    <w:rsid w:val="002D43B9"/>
    <w:rsid w:val="002D4F1C"/>
    <w:rsid w:val="002D6E29"/>
    <w:rsid w:val="002F7A4B"/>
    <w:rsid w:val="00301CF2"/>
    <w:rsid w:val="00314BB2"/>
    <w:rsid w:val="00316EEC"/>
    <w:rsid w:val="003270D6"/>
    <w:rsid w:val="00354C4A"/>
    <w:rsid w:val="00390DBE"/>
    <w:rsid w:val="003A36BA"/>
    <w:rsid w:val="003B1C58"/>
    <w:rsid w:val="003B2E27"/>
    <w:rsid w:val="003E0B5C"/>
    <w:rsid w:val="003E5413"/>
    <w:rsid w:val="00412361"/>
    <w:rsid w:val="00416F36"/>
    <w:rsid w:val="00425107"/>
    <w:rsid w:val="00426408"/>
    <w:rsid w:val="0043402C"/>
    <w:rsid w:val="004E5298"/>
    <w:rsid w:val="004F5DA8"/>
    <w:rsid w:val="0056393B"/>
    <w:rsid w:val="00565255"/>
    <w:rsid w:val="005867D0"/>
    <w:rsid w:val="005E7951"/>
    <w:rsid w:val="006049B9"/>
    <w:rsid w:val="00614AB1"/>
    <w:rsid w:val="0064275C"/>
    <w:rsid w:val="00657A92"/>
    <w:rsid w:val="00676A6E"/>
    <w:rsid w:val="006825A0"/>
    <w:rsid w:val="00695251"/>
    <w:rsid w:val="006A4829"/>
    <w:rsid w:val="006C3A85"/>
    <w:rsid w:val="006C7A38"/>
    <w:rsid w:val="006D4893"/>
    <w:rsid w:val="006E27F8"/>
    <w:rsid w:val="006E3DD0"/>
    <w:rsid w:val="007216CF"/>
    <w:rsid w:val="00726C8F"/>
    <w:rsid w:val="0074052C"/>
    <w:rsid w:val="00741682"/>
    <w:rsid w:val="00751306"/>
    <w:rsid w:val="00777F3B"/>
    <w:rsid w:val="0078012F"/>
    <w:rsid w:val="007B62A3"/>
    <w:rsid w:val="007D0FA5"/>
    <w:rsid w:val="007D3644"/>
    <w:rsid w:val="007E0FB0"/>
    <w:rsid w:val="007E3DD0"/>
    <w:rsid w:val="007F2B02"/>
    <w:rsid w:val="007F3A34"/>
    <w:rsid w:val="007F54A5"/>
    <w:rsid w:val="007F681A"/>
    <w:rsid w:val="0080198B"/>
    <w:rsid w:val="00813491"/>
    <w:rsid w:val="008218D9"/>
    <w:rsid w:val="00853F30"/>
    <w:rsid w:val="00864F2B"/>
    <w:rsid w:val="00877462"/>
    <w:rsid w:val="00877B5D"/>
    <w:rsid w:val="008802C1"/>
    <w:rsid w:val="008823AE"/>
    <w:rsid w:val="00885135"/>
    <w:rsid w:val="008B104A"/>
    <w:rsid w:val="008B7C0D"/>
    <w:rsid w:val="008C5C91"/>
    <w:rsid w:val="008E054C"/>
    <w:rsid w:val="008E6C57"/>
    <w:rsid w:val="008F5810"/>
    <w:rsid w:val="0090432F"/>
    <w:rsid w:val="00906105"/>
    <w:rsid w:val="00916AB8"/>
    <w:rsid w:val="009258C3"/>
    <w:rsid w:val="009523A2"/>
    <w:rsid w:val="00961044"/>
    <w:rsid w:val="0098346F"/>
    <w:rsid w:val="009B004F"/>
    <w:rsid w:val="009B102F"/>
    <w:rsid w:val="009B2395"/>
    <w:rsid w:val="009D1696"/>
    <w:rsid w:val="009E3C75"/>
    <w:rsid w:val="009F785F"/>
    <w:rsid w:val="00A05FB6"/>
    <w:rsid w:val="00A45710"/>
    <w:rsid w:val="00A45A1D"/>
    <w:rsid w:val="00A64504"/>
    <w:rsid w:val="00A6654A"/>
    <w:rsid w:val="00A712E5"/>
    <w:rsid w:val="00A753FC"/>
    <w:rsid w:val="00A83525"/>
    <w:rsid w:val="00A85000"/>
    <w:rsid w:val="00A85CCC"/>
    <w:rsid w:val="00A93D87"/>
    <w:rsid w:val="00A95FA4"/>
    <w:rsid w:val="00AA3F1C"/>
    <w:rsid w:val="00B06764"/>
    <w:rsid w:val="00B11329"/>
    <w:rsid w:val="00B228FF"/>
    <w:rsid w:val="00B37451"/>
    <w:rsid w:val="00B46FB4"/>
    <w:rsid w:val="00B47558"/>
    <w:rsid w:val="00B636DD"/>
    <w:rsid w:val="00B76B66"/>
    <w:rsid w:val="00BC6B7E"/>
    <w:rsid w:val="00BD5AE8"/>
    <w:rsid w:val="00BE6A8B"/>
    <w:rsid w:val="00BE6B93"/>
    <w:rsid w:val="00BE74A1"/>
    <w:rsid w:val="00BF55A1"/>
    <w:rsid w:val="00C251D2"/>
    <w:rsid w:val="00C43671"/>
    <w:rsid w:val="00C476D3"/>
    <w:rsid w:val="00C74E29"/>
    <w:rsid w:val="00C9424A"/>
    <w:rsid w:val="00CC2AD4"/>
    <w:rsid w:val="00CE3562"/>
    <w:rsid w:val="00D06148"/>
    <w:rsid w:val="00D2701A"/>
    <w:rsid w:val="00D42531"/>
    <w:rsid w:val="00D50275"/>
    <w:rsid w:val="00D53126"/>
    <w:rsid w:val="00D54085"/>
    <w:rsid w:val="00D57127"/>
    <w:rsid w:val="00D7658A"/>
    <w:rsid w:val="00D77ACB"/>
    <w:rsid w:val="00D824B6"/>
    <w:rsid w:val="00D87670"/>
    <w:rsid w:val="00D95E61"/>
    <w:rsid w:val="00DA4B77"/>
    <w:rsid w:val="00DA56EF"/>
    <w:rsid w:val="00DB0BD6"/>
    <w:rsid w:val="00DE0653"/>
    <w:rsid w:val="00DF5459"/>
    <w:rsid w:val="00E42DD1"/>
    <w:rsid w:val="00E4754B"/>
    <w:rsid w:val="00E56CC7"/>
    <w:rsid w:val="00E76A9F"/>
    <w:rsid w:val="00E84436"/>
    <w:rsid w:val="00EA1386"/>
    <w:rsid w:val="00EA63CD"/>
    <w:rsid w:val="00EB2154"/>
    <w:rsid w:val="00EE13A6"/>
    <w:rsid w:val="00EE5FF1"/>
    <w:rsid w:val="00EF0A61"/>
    <w:rsid w:val="00F05D71"/>
    <w:rsid w:val="00F22101"/>
    <w:rsid w:val="00F2343D"/>
    <w:rsid w:val="00F42AB9"/>
    <w:rsid w:val="00F700A6"/>
    <w:rsid w:val="00F85834"/>
    <w:rsid w:val="00F87359"/>
    <w:rsid w:val="00F93E91"/>
    <w:rsid w:val="00FE4F86"/>
    <w:rsid w:val="00FE5543"/>
    <w:rsid w:val="00FE5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B46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700A6"/>
    <w:rPr>
      <w:rFonts w:ascii="Calibri" w:hAnsi="Calibri"/>
      <w:sz w:val="22"/>
    </w:rPr>
  </w:style>
  <w:style w:type="paragraph" w:styleId="Heading1">
    <w:name w:val="heading 1"/>
    <w:aliases w:val="Pocket"/>
    <w:basedOn w:val="Normal"/>
    <w:next w:val="Normal"/>
    <w:link w:val="Heading1Char"/>
    <w:uiPriority w:val="9"/>
    <w:qFormat/>
    <w:rsid w:val="00F700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700A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700A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F700A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F700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0A6"/>
  </w:style>
  <w:style w:type="character" w:customStyle="1" w:styleId="Heading1Char">
    <w:name w:val="Heading 1 Char"/>
    <w:aliases w:val="Pocket Char"/>
    <w:basedOn w:val="DefaultParagraphFont"/>
    <w:link w:val="Heading1"/>
    <w:uiPriority w:val="9"/>
    <w:rsid w:val="00F700A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700A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700A6"/>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F700A6"/>
    <w:rPr>
      <w:rFonts w:asciiTheme="majorHAnsi" w:eastAsiaTheme="majorEastAsia" w:hAnsiTheme="majorHAnsi" w:cstheme="majorBidi"/>
      <w:b/>
      <w:bCs/>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F700A6"/>
    <w:rPr>
      <w:rFonts w:ascii="Calibri" w:hAnsi="Calibri"/>
      <w:b/>
      <w:i w:val="0"/>
      <w:iCs/>
      <w:sz w:val="22"/>
      <w:u w:val="single"/>
      <w:bdr w:val="single" w:sz="18" w:space="0" w:color="auto"/>
    </w:rPr>
  </w:style>
  <w:style w:type="paragraph" w:styleId="NoSpacing">
    <w:name w:val="No Spacing"/>
    <w:uiPriority w:val="1"/>
    <w:rsid w:val="00F700A6"/>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Not"/>
    <w:basedOn w:val="DefaultParagraphFont"/>
    <w:uiPriority w:val="5"/>
    <w:qFormat/>
    <w:rsid w:val="00F700A6"/>
    <w:rPr>
      <w:b/>
      <w:sz w:val="2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Citation Char Char Char,Heading 3 Char1 Char Char Char,ci"/>
    <w:basedOn w:val="DefaultParagraphFont"/>
    <w:uiPriority w:val="6"/>
    <w:qFormat/>
    <w:rsid w:val="00F700A6"/>
    <w:rPr>
      <w:b/>
      <w:sz w:val="22"/>
      <w:u w:val="single"/>
    </w:rPr>
  </w:style>
  <w:style w:type="paragraph" w:styleId="DocumentMap">
    <w:name w:val="Document Map"/>
    <w:basedOn w:val="Normal"/>
    <w:link w:val="DocumentMapChar"/>
    <w:uiPriority w:val="99"/>
    <w:semiHidden/>
    <w:unhideWhenUsed/>
    <w:rsid w:val="00F700A6"/>
    <w:rPr>
      <w:rFonts w:ascii="Lucida Grande" w:hAnsi="Lucida Grande" w:cs="Lucida Grande"/>
    </w:rPr>
  </w:style>
  <w:style w:type="character" w:customStyle="1" w:styleId="DocumentMapChar">
    <w:name w:val="Document Map Char"/>
    <w:basedOn w:val="DefaultParagraphFont"/>
    <w:link w:val="DocumentMap"/>
    <w:uiPriority w:val="99"/>
    <w:semiHidden/>
    <w:rsid w:val="00F700A6"/>
    <w:rPr>
      <w:rFonts w:ascii="Lucida Grande" w:hAnsi="Lucida Grande" w:cs="Lucida Grande"/>
      <w:sz w:val="22"/>
    </w:rPr>
  </w:style>
  <w:style w:type="paragraph" w:styleId="ListParagraph">
    <w:name w:val="List Paragraph"/>
    <w:basedOn w:val="Normal"/>
    <w:uiPriority w:val="34"/>
    <w:rsid w:val="00F700A6"/>
    <w:pPr>
      <w:ind w:left="720"/>
      <w:contextualSpacing/>
    </w:pPr>
  </w:style>
  <w:style w:type="paragraph" w:styleId="Header">
    <w:name w:val="header"/>
    <w:basedOn w:val="Normal"/>
    <w:link w:val="HeaderChar"/>
    <w:uiPriority w:val="99"/>
    <w:unhideWhenUsed/>
    <w:rsid w:val="00F700A6"/>
    <w:pPr>
      <w:tabs>
        <w:tab w:val="center" w:pos="4320"/>
        <w:tab w:val="right" w:pos="8640"/>
      </w:tabs>
    </w:pPr>
  </w:style>
  <w:style w:type="character" w:customStyle="1" w:styleId="HeaderChar">
    <w:name w:val="Header Char"/>
    <w:basedOn w:val="DefaultParagraphFont"/>
    <w:link w:val="Header"/>
    <w:uiPriority w:val="99"/>
    <w:rsid w:val="00F700A6"/>
    <w:rPr>
      <w:rFonts w:ascii="Calibri" w:hAnsi="Calibri"/>
      <w:sz w:val="22"/>
    </w:rPr>
  </w:style>
  <w:style w:type="paragraph" w:styleId="Footer">
    <w:name w:val="footer"/>
    <w:basedOn w:val="Normal"/>
    <w:link w:val="FooterChar"/>
    <w:uiPriority w:val="99"/>
    <w:unhideWhenUsed/>
    <w:rsid w:val="00F700A6"/>
    <w:pPr>
      <w:tabs>
        <w:tab w:val="center" w:pos="4320"/>
        <w:tab w:val="right" w:pos="8640"/>
      </w:tabs>
    </w:pPr>
  </w:style>
  <w:style w:type="character" w:customStyle="1" w:styleId="FooterChar">
    <w:name w:val="Footer Char"/>
    <w:basedOn w:val="DefaultParagraphFont"/>
    <w:link w:val="Footer"/>
    <w:uiPriority w:val="99"/>
    <w:rsid w:val="00F700A6"/>
    <w:rPr>
      <w:rFonts w:ascii="Calibri" w:hAnsi="Calibri"/>
      <w:sz w:val="22"/>
    </w:rPr>
  </w:style>
  <w:style w:type="character" w:styleId="PageNumber">
    <w:name w:val="page number"/>
    <w:basedOn w:val="DefaultParagraphFont"/>
    <w:uiPriority w:val="99"/>
    <w:semiHidden/>
    <w:unhideWhenUsed/>
    <w:rsid w:val="00F700A6"/>
  </w:style>
  <w:style w:type="character" w:styleId="Hyperlink">
    <w:name w:val="Hyperlink"/>
    <w:aliases w:val="heading 1 (block title),Important,Read,Card Text,Internet Link,Analytic Text,Internet link"/>
    <w:basedOn w:val="DefaultParagraphFont"/>
    <w:uiPriority w:val="99"/>
    <w:unhideWhenUsed/>
    <w:rsid w:val="00F700A6"/>
    <w:rPr>
      <w:color w:val="0000FF" w:themeColor="hyperlink"/>
      <w:u w:val="single"/>
    </w:rPr>
  </w:style>
  <w:style w:type="paragraph" w:customStyle="1" w:styleId="textbold">
    <w:name w:val="text bold"/>
    <w:basedOn w:val="Normal"/>
    <w:link w:val="Emphasis"/>
    <w:uiPriority w:val="7"/>
    <w:qFormat/>
    <w:rsid w:val="00F700A6"/>
    <w:pPr>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700A6"/>
    <w:rPr>
      <w:rFonts w:ascii="Calibri" w:hAnsi="Calibri"/>
      <w:sz w:val="22"/>
    </w:rPr>
  </w:style>
  <w:style w:type="paragraph" w:styleId="Heading1">
    <w:name w:val="heading 1"/>
    <w:aliases w:val="Pocket"/>
    <w:basedOn w:val="Normal"/>
    <w:next w:val="Normal"/>
    <w:link w:val="Heading1Char"/>
    <w:uiPriority w:val="9"/>
    <w:qFormat/>
    <w:rsid w:val="00F700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700A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700A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F700A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F700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0A6"/>
  </w:style>
  <w:style w:type="character" w:customStyle="1" w:styleId="Heading1Char">
    <w:name w:val="Heading 1 Char"/>
    <w:aliases w:val="Pocket Char"/>
    <w:basedOn w:val="DefaultParagraphFont"/>
    <w:link w:val="Heading1"/>
    <w:uiPriority w:val="9"/>
    <w:rsid w:val="00F700A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700A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700A6"/>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F700A6"/>
    <w:rPr>
      <w:rFonts w:asciiTheme="majorHAnsi" w:eastAsiaTheme="majorEastAsia" w:hAnsiTheme="majorHAnsi" w:cstheme="majorBidi"/>
      <w:b/>
      <w:bCs/>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F700A6"/>
    <w:rPr>
      <w:rFonts w:ascii="Calibri" w:hAnsi="Calibri"/>
      <w:b/>
      <w:i w:val="0"/>
      <w:iCs/>
      <w:sz w:val="22"/>
      <w:u w:val="single"/>
      <w:bdr w:val="single" w:sz="18" w:space="0" w:color="auto"/>
    </w:rPr>
  </w:style>
  <w:style w:type="paragraph" w:styleId="NoSpacing">
    <w:name w:val="No Spacing"/>
    <w:uiPriority w:val="1"/>
    <w:rsid w:val="00F700A6"/>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Not"/>
    <w:basedOn w:val="DefaultParagraphFont"/>
    <w:uiPriority w:val="5"/>
    <w:qFormat/>
    <w:rsid w:val="00F700A6"/>
    <w:rPr>
      <w:b/>
      <w:sz w:val="26"/>
      <w:u w:val="none"/>
    </w:rPr>
  </w:style>
  <w:style w:type="character" w:customStyle="1" w:styleId="StyleBoldUnderline">
    <w:name w:val="Style Bold Underline"/>
    <w:aliases w:val="Underline,Style Underline,Intense Emphasis1,apple-style-span + 6 pt,Kern at 16 pt,Bold,Intense Emphasis11,Intense Emphasis2,HHeading 3 + 12 pt,Cards + Font: 12 pt Char,Style,Citation Char Char Char,Heading 3 Char1 Char Char Char,ci"/>
    <w:basedOn w:val="DefaultParagraphFont"/>
    <w:uiPriority w:val="6"/>
    <w:qFormat/>
    <w:rsid w:val="00F700A6"/>
    <w:rPr>
      <w:b/>
      <w:sz w:val="22"/>
      <w:u w:val="single"/>
    </w:rPr>
  </w:style>
  <w:style w:type="paragraph" w:styleId="DocumentMap">
    <w:name w:val="Document Map"/>
    <w:basedOn w:val="Normal"/>
    <w:link w:val="DocumentMapChar"/>
    <w:uiPriority w:val="99"/>
    <w:semiHidden/>
    <w:unhideWhenUsed/>
    <w:rsid w:val="00F700A6"/>
    <w:rPr>
      <w:rFonts w:ascii="Lucida Grande" w:hAnsi="Lucida Grande" w:cs="Lucida Grande"/>
    </w:rPr>
  </w:style>
  <w:style w:type="character" w:customStyle="1" w:styleId="DocumentMapChar">
    <w:name w:val="Document Map Char"/>
    <w:basedOn w:val="DefaultParagraphFont"/>
    <w:link w:val="DocumentMap"/>
    <w:uiPriority w:val="99"/>
    <w:semiHidden/>
    <w:rsid w:val="00F700A6"/>
    <w:rPr>
      <w:rFonts w:ascii="Lucida Grande" w:hAnsi="Lucida Grande" w:cs="Lucida Grande"/>
      <w:sz w:val="22"/>
    </w:rPr>
  </w:style>
  <w:style w:type="paragraph" w:styleId="ListParagraph">
    <w:name w:val="List Paragraph"/>
    <w:basedOn w:val="Normal"/>
    <w:uiPriority w:val="34"/>
    <w:rsid w:val="00F700A6"/>
    <w:pPr>
      <w:ind w:left="720"/>
      <w:contextualSpacing/>
    </w:pPr>
  </w:style>
  <w:style w:type="paragraph" w:styleId="Header">
    <w:name w:val="header"/>
    <w:basedOn w:val="Normal"/>
    <w:link w:val="HeaderChar"/>
    <w:uiPriority w:val="99"/>
    <w:unhideWhenUsed/>
    <w:rsid w:val="00F700A6"/>
    <w:pPr>
      <w:tabs>
        <w:tab w:val="center" w:pos="4320"/>
        <w:tab w:val="right" w:pos="8640"/>
      </w:tabs>
    </w:pPr>
  </w:style>
  <w:style w:type="character" w:customStyle="1" w:styleId="HeaderChar">
    <w:name w:val="Header Char"/>
    <w:basedOn w:val="DefaultParagraphFont"/>
    <w:link w:val="Header"/>
    <w:uiPriority w:val="99"/>
    <w:rsid w:val="00F700A6"/>
    <w:rPr>
      <w:rFonts w:ascii="Calibri" w:hAnsi="Calibri"/>
      <w:sz w:val="22"/>
    </w:rPr>
  </w:style>
  <w:style w:type="paragraph" w:styleId="Footer">
    <w:name w:val="footer"/>
    <w:basedOn w:val="Normal"/>
    <w:link w:val="FooterChar"/>
    <w:uiPriority w:val="99"/>
    <w:unhideWhenUsed/>
    <w:rsid w:val="00F700A6"/>
    <w:pPr>
      <w:tabs>
        <w:tab w:val="center" w:pos="4320"/>
        <w:tab w:val="right" w:pos="8640"/>
      </w:tabs>
    </w:pPr>
  </w:style>
  <w:style w:type="character" w:customStyle="1" w:styleId="FooterChar">
    <w:name w:val="Footer Char"/>
    <w:basedOn w:val="DefaultParagraphFont"/>
    <w:link w:val="Footer"/>
    <w:uiPriority w:val="99"/>
    <w:rsid w:val="00F700A6"/>
    <w:rPr>
      <w:rFonts w:ascii="Calibri" w:hAnsi="Calibri"/>
      <w:sz w:val="22"/>
    </w:rPr>
  </w:style>
  <w:style w:type="character" w:styleId="PageNumber">
    <w:name w:val="page number"/>
    <w:basedOn w:val="DefaultParagraphFont"/>
    <w:uiPriority w:val="99"/>
    <w:semiHidden/>
    <w:unhideWhenUsed/>
    <w:rsid w:val="00F700A6"/>
  </w:style>
  <w:style w:type="character" w:styleId="Hyperlink">
    <w:name w:val="Hyperlink"/>
    <w:aliases w:val="heading 1 (block title),Important,Read,Card Text,Internet Link,Analytic Text,Internet link"/>
    <w:basedOn w:val="DefaultParagraphFont"/>
    <w:uiPriority w:val="99"/>
    <w:unhideWhenUsed/>
    <w:rsid w:val="00F700A6"/>
    <w:rPr>
      <w:color w:val="0000FF" w:themeColor="hyperlink"/>
      <w:u w:val="single"/>
    </w:rPr>
  </w:style>
  <w:style w:type="paragraph" w:customStyle="1" w:styleId="textbold">
    <w:name w:val="text bold"/>
    <w:basedOn w:val="Normal"/>
    <w:link w:val="Emphasis"/>
    <w:uiPriority w:val="7"/>
    <w:qFormat/>
    <w:rsid w:val="00F700A6"/>
    <w:pP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yajc.com/news/news/presidential-race-gets-harder-predict/nrTn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Untitled%201:Users:Aogbuli: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11</Pages>
  <Words>4176</Words>
  <Characters>23807</Characters>
  <Application>Microsoft Macintosh Word</Application>
  <DocSecurity>0</DocSecurity>
  <Lines>198</Lines>
  <Paragraphs>55</Paragraphs>
  <ScaleCrop>false</ScaleCrop>
  <Company/>
  <LinksUpToDate>false</LinksUpToDate>
  <CharactersWithSpaces>27928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Ogbuli</dc:creator>
  <cp:keywords/>
  <dc:description/>
  <cp:lastModifiedBy>Anthony Ogbuli</cp:lastModifiedBy>
  <cp:revision>2</cp:revision>
  <dcterms:created xsi:type="dcterms:W3CDTF">2016-06-21T22:53:00Z</dcterms:created>
  <dcterms:modified xsi:type="dcterms:W3CDTF">2016-06-21T22:53:00Z</dcterms:modified>
</cp:coreProperties>
</file>